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17B" w:rsidRPr="002C69FD" w:rsidRDefault="008909DB" w:rsidP="00987464">
      <w:pPr>
        <w:spacing w:after="200" w:line="360" w:lineRule="auto"/>
        <w:jc w:val="both"/>
        <w:rPr>
          <w:sz w:val="36"/>
          <w:szCs w:val="36"/>
          <w:lang w:val="en-US"/>
        </w:rPr>
      </w:pPr>
      <w:bookmarkStart w:id="0" w:name="_GoBack"/>
      <w:bookmarkEnd w:id="0"/>
      <w:r w:rsidRPr="00362D7D">
        <w:rPr>
          <w:rFonts w:eastAsia="Cambria"/>
          <w:b/>
          <w:bCs/>
          <w:lang w:val="en-US"/>
        </w:rPr>
        <w:t> </w:t>
      </w:r>
    </w:p>
    <w:p w:rsidR="0043017B" w:rsidRPr="002C69FD" w:rsidRDefault="008909DB" w:rsidP="002C69FD">
      <w:pPr>
        <w:spacing w:after="200" w:line="360" w:lineRule="auto"/>
        <w:jc w:val="center"/>
        <w:rPr>
          <w:sz w:val="36"/>
          <w:szCs w:val="36"/>
          <w:lang w:val="en-US"/>
        </w:rPr>
      </w:pPr>
      <w:r w:rsidRPr="002C69FD">
        <w:rPr>
          <w:rFonts w:eastAsia="Cambria"/>
          <w:b/>
          <w:bCs/>
          <w:sz w:val="36"/>
          <w:szCs w:val="36"/>
          <w:lang w:val="en-US"/>
        </w:rPr>
        <w:t>DTK DELEGATION</w:t>
      </w:r>
    </w:p>
    <w:p w:rsidR="0043017B" w:rsidRPr="002C69FD" w:rsidRDefault="008909DB" w:rsidP="002C69FD">
      <w:pPr>
        <w:spacing w:after="200" w:line="360" w:lineRule="auto"/>
        <w:jc w:val="center"/>
        <w:rPr>
          <w:sz w:val="36"/>
          <w:szCs w:val="36"/>
          <w:lang w:val="en-US"/>
        </w:rPr>
      </w:pPr>
      <w:r w:rsidRPr="002C69FD">
        <w:rPr>
          <w:rFonts w:eastAsia="Cambria"/>
          <w:b/>
          <w:bCs/>
          <w:sz w:val="36"/>
          <w:szCs w:val="36"/>
          <w:lang w:val="en-US"/>
        </w:rPr>
        <w:t>REPORT ON SHENGAL, MAXMUR AND ROJAVA</w:t>
      </w:r>
    </w:p>
    <w:p w:rsidR="0043017B" w:rsidRPr="002C69FD" w:rsidRDefault="008909DB" w:rsidP="002C69FD">
      <w:pPr>
        <w:spacing w:after="200" w:line="360" w:lineRule="auto"/>
        <w:jc w:val="center"/>
        <w:rPr>
          <w:sz w:val="36"/>
          <w:szCs w:val="36"/>
          <w:lang w:val="en-US"/>
        </w:rPr>
      </w:pPr>
      <w:r w:rsidRPr="002C69FD">
        <w:rPr>
          <w:rFonts w:eastAsia="Cambria"/>
          <w:b/>
          <w:bCs/>
          <w:sz w:val="36"/>
          <w:szCs w:val="36"/>
          <w:u w:val="single"/>
          <w:lang w:val="en-US"/>
        </w:rPr>
        <w:t>August 2014</w:t>
      </w:r>
    </w:p>
    <w:p w:rsidR="0043017B" w:rsidRPr="00362D7D" w:rsidRDefault="0043017B" w:rsidP="002C69FD">
      <w:pPr>
        <w:spacing w:after="200" w:line="360" w:lineRule="auto"/>
        <w:jc w:val="center"/>
        <w:rPr>
          <w:lang w:val="en-US"/>
        </w:rPr>
      </w:pPr>
    </w:p>
    <w:p w:rsidR="0043017B" w:rsidRPr="00362D7D" w:rsidRDefault="0043017B" w:rsidP="002C69FD">
      <w:pPr>
        <w:spacing w:after="200" w:line="360" w:lineRule="auto"/>
        <w:jc w:val="center"/>
        <w:rPr>
          <w:lang w:val="en-US"/>
        </w:rPr>
      </w:pPr>
    </w:p>
    <w:p w:rsidR="0043017B" w:rsidRPr="00362D7D" w:rsidRDefault="008909DB" w:rsidP="002C69FD">
      <w:pPr>
        <w:spacing w:after="200" w:line="360" w:lineRule="auto"/>
        <w:jc w:val="center"/>
        <w:rPr>
          <w:lang w:val="en-US"/>
        </w:rPr>
      </w:pPr>
      <w:r w:rsidRPr="00362D7D">
        <w:rPr>
          <w:rFonts w:eastAsia="Cambria"/>
          <w:b/>
          <w:bCs/>
          <w:u w:val="single"/>
          <w:lang w:val="en-US"/>
        </w:rPr>
        <w:t>COMMITTEE MEMBERS</w:t>
      </w:r>
    </w:p>
    <w:p w:rsidR="0043017B" w:rsidRPr="00362D7D" w:rsidRDefault="008909DB" w:rsidP="002C69FD">
      <w:pPr>
        <w:spacing w:after="200" w:line="360" w:lineRule="auto"/>
        <w:jc w:val="center"/>
        <w:rPr>
          <w:lang w:val="en-US"/>
        </w:rPr>
      </w:pPr>
      <w:r w:rsidRPr="00362D7D">
        <w:rPr>
          <w:rFonts w:eastAsia="Cambria"/>
          <w:b/>
          <w:bCs/>
          <w:lang w:val="en-US"/>
        </w:rPr>
        <w:t>SELMA IRMAK (</w:t>
      </w:r>
      <w:r w:rsidR="00254EA4" w:rsidRPr="00362D7D">
        <w:rPr>
          <w:rFonts w:eastAsia="Cambria"/>
          <w:b/>
          <w:bCs/>
          <w:lang w:val="en-US"/>
        </w:rPr>
        <w:t>Spokesperson</w:t>
      </w:r>
      <w:r w:rsidRPr="00362D7D">
        <w:rPr>
          <w:rFonts w:eastAsia="Cambria"/>
          <w:b/>
          <w:bCs/>
          <w:lang w:val="en-US"/>
        </w:rPr>
        <w:t xml:space="preserve"> of the Delegation)</w:t>
      </w:r>
      <w:r w:rsidRPr="00362D7D">
        <w:rPr>
          <w:lang w:val="en-US"/>
        </w:rPr>
        <w:br/>
      </w:r>
      <w:r w:rsidRPr="00362D7D">
        <w:rPr>
          <w:rFonts w:eastAsia="Cambria"/>
          <w:b/>
          <w:bCs/>
          <w:lang w:val="en-US"/>
        </w:rPr>
        <w:t>GÜLSER YILDIRIM</w:t>
      </w:r>
      <w:r w:rsidRPr="00362D7D">
        <w:rPr>
          <w:lang w:val="en-US"/>
        </w:rPr>
        <w:br/>
      </w:r>
      <w:r w:rsidRPr="00362D7D">
        <w:rPr>
          <w:rFonts w:eastAsia="Cambria"/>
          <w:b/>
          <w:bCs/>
          <w:lang w:val="en-US"/>
        </w:rPr>
        <w:t>FAYSAL SARIYILDIZ</w:t>
      </w:r>
      <w:r w:rsidRPr="00362D7D">
        <w:rPr>
          <w:lang w:val="en-US"/>
        </w:rPr>
        <w:br/>
      </w:r>
      <w:r w:rsidRPr="00362D7D">
        <w:rPr>
          <w:rFonts w:eastAsia="Cambria"/>
          <w:b/>
          <w:bCs/>
          <w:lang w:val="en-US"/>
        </w:rPr>
        <w:t>AYLA AKAT ATA</w:t>
      </w:r>
      <w:r w:rsidRPr="00362D7D">
        <w:rPr>
          <w:lang w:val="en-US"/>
        </w:rPr>
        <w:br/>
      </w:r>
      <w:r w:rsidRPr="00362D7D">
        <w:rPr>
          <w:rFonts w:eastAsia="Cambria"/>
          <w:b/>
          <w:bCs/>
          <w:lang w:val="en-US"/>
        </w:rPr>
        <w:t>MÜLKİYE BİRTANE</w:t>
      </w:r>
      <w:r w:rsidRPr="00362D7D">
        <w:rPr>
          <w:lang w:val="en-US"/>
        </w:rPr>
        <w:br/>
      </w:r>
      <w:r w:rsidRPr="00362D7D">
        <w:rPr>
          <w:rFonts w:eastAsia="Cambria"/>
          <w:b/>
          <w:bCs/>
          <w:lang w:val="en-US"/>
        </w:rPr>
        <w:t>İBRAHİM AYHAN</w:t>
      </w:r>
      <w:r w:rsidRPr="00362D7D">
        <w:rPr>
          <w:lang w:val="en-US"/>
        </w:rPr>
        <w:br/>
      </w:r>
      <w:r w:rsidRPr="00362D7D">
        <w:rPr>
          <w:rFonts w:eastAsia="Cambria"/>
          <w:b/>
          <w:bCs/>
          <w:lang w:val="en-US"/>
        </w:rPr>
        <w:t>EROL DORA</w:t>
      </w:r>
      <w:r w:rsidRPr="00362D7D">
        <w:rPr>
          <w:lang w:val="en-US"/>
        </w:rPr>
        <w:br/>
      </w:r>
      <w:r w:rsidRPr="00362D7D">
        <w:rPr>
          <w:rFonts w:eastAsia="Cambria"/>
          <w:b/>
          <w:bCs/>
          <w:lang w:val="en-US"/>
        </w:rPr>
        <w:t>FIRAT ANLI</w:t>
      </w:r>
      <w:r w:rsidRPr="00362D7D">
        <w:rPr>
          <w:lang w:val="en-US"/>
        </w:rPr>
        <w:br/>
      </w:r>
      <w:r w:rsidRPr="00362D7D">
        <w:rPr>
          <w:rFonts w:eastAsia="Cambria"/>
          <w:b/>
          <w:bCs/>
          <w:lang w:val="en-US"/>
        </w:rPr>
        <w:t>GÜLTAN KIŞANAK</w:t>
      </w:r>
      <w:r w:rsidRPr="00362D7D">
        <w:rPr>
          <w:lang w:val="en-US"/>
        </w:rPr>
        <w:br/>
      </w:r>
      <w:r w:rsidRPr="00362D7D">
        <w:rPr>
          <w:rFonts w:eastAsia="Cambria"/>
          <w:b/>
          <w:bCs/>
          <w:lang w:val="en-US"/>
        </w:rPr>
        <w:t>FELEKNAS UCA</w:t>
      </w:r>
      <w:r w:rsidRPr="00362D7D">
        <w:rPr>
          <w:lang w:val="en-US"/>
        </w:rPr>
        <w:br/>
      </w:r>
      <w:r w:rsidRPr="00362D7D">
        <w:rPr>
          <w:rFonts w:eastAsia="Cambria"/>
          <w:b/>
          <w:bCs/>
          <w:lang w:val="en-US"/>
        </w:rPr>
        <w:t>FEBRUNİYE AKYOL</w:t>
      </w:r>
      <w:r w:rsidRPr="00362D7D">
        <w:rPr>
          <w:lang w:val="en-US"/>
        </w:rPr>
        <w:br/>
      </w:r>
      <w:r w:rsidRPr="00362D7D">
        <w:rPr>
          <w:rFonts w:eastAsia="Cambria"/>
          <w:b/>
          <w:bCs/>
          <w:lang w:val="en-US"/>
        </w:rPr>
        <w:t>SABRİ ÖZDEMİR</w:t>
      </w:r>
      <w:r w:rsidRPr="00362D7D">
        <w:rPr>
          <w:lang w:val="en-US"/>
        </w:rPr>
        <w:br/>
      </w:r>
      <w:r w:rsidRPr="00362D7D">
        <w:rPr>
          <w:rFonts w:eastAsia="Cambria"/>
          <w:b/>
          <w:bCs/>
          <w:lang w:val="en-US"/>
        </w:rPr>
        <w:t>EMRULLAH CİN</w:t>
      </w:r>
      <w:r w:rsidRPr="00362D7D">
        <w:rPr>
          <w:lang w:val="en-US"/>
        </w:rPr>
        <w:br/>
      </w:r>
      <w:r w:rsidRPr="00362D7D">
        <w:rPr>
          <w:rFonts w:eastAsia="Cambria"/>
          <w:b/>
          <w:bCs/>
          <w:lang w:val="en-US"/>
        </w:rPr>
        <w:t>MUSTAFA UYGUNER</w:t>
      </w:r>
      <w:r w:rsidRPr="00362D7D">
        <w:rPr>
          <w:lang w:val="en-US"/>
        </w:rPr>
        <w:br/>
      </w:r>
      <w:r w:rsidRPr="00362D7D">
        <w:rPr>
          <w:rFonts w:eastAsia="Cambria"/>
          <w:b/>
          <w:bCs/>
          <w:lang w:val="en-US"/>
        </w:rPr>
        <w:t>SAMİ AKYOL</w:t>
      </w:r>
      <w:r w:rsidRPr="00362D7D">
        <w:rPr>
          <w:lang w:val="en-US"/>
        </w:rPr>
        <w:br/>
      </w:r>
    </w:p>
    <w:p w:rsidR="0043017B" w:rsidRPr="00362D7D" w:rsidRDefault="008909DB" w:rsidP="002C69FD">
      <w:pPr>
        <w:spacing w:after="200" w:line="360" w:lineRule="auto"/>
        <w:jc w:val="center"/>
        <w:rPr>
          <w:lang w:val="en-US"/>
        </w:rPr>
      </w:pPr>
      <w:r w:rsidRPr="00362D7D">
        <w:rPr>
          <w:rFonts w:eastAsia="Cambria"/>
          <w:b/>
          <w:bCs/>
          <w:u w:val="single"/>
          <w:lang w:val="en-US"/>
        </w:rPr>
        <w:t>REPORTERS</w:t>
      </w:r>
    </w:p>
    <w:p w:rsidR="0043017B" w:rsidRPr="00362D7D" w:rsidRDefault="008909DB" w:rsidP="002C69FD">
      <w:pPr>
        <w:spacing w:after="200" w:line="360" w:lineRule="auto"/>
        <w:jc w:val="center"/>
        <w:rPr>
          <w:lang w:val="en-US"/>
        </w:rPr>
      </w:pPr>
      <w:r w:rsidRPr="00362D7D">
        <w:rPr>
          <w:rFonts w:eastAsia="Cambria"/>
          <w:b/>
          <w:bCs/>
          <w:lang w:val="en-US"/>
        </w:rPr>
        <w:t>ÖZGÜR AMED &amp; VEDAT YILDIZ</w:t>
      </w:r>
    </w:p>
    <w:p w:rsidR="0043017B" w:rsidRPr="00362D7D" w:rsidRDefault="008909DB" w:rsidP="002C69FD">
      <w:pPr>
        <w:spacing w:after="200" w:line="360" w:lineRule="auto"/>
        <w:jc w:val="both"/>
        <w:rPr>
          <w:lang w:val="en-US"/>
        </w:rPr>
      </w:pPr>
      <w:r w:rsidRPr="00362D7D">
        <w:rPr>
          <w:rFonts w:eastAsia="Cambria"/>
          <w:b/>
          <w:bCs/>
          <w:lang w:val="en-US"/>
        </w:rPr>
        <w:lastRenderedPageBreak/>
        <w:t> HISTORICAL BACKGROUND</w:t>
      </w:r>
    </w:p>
    <w:p w:rsidR="0043017B" w:rsidRPr="00362D7D" w:rsidRDefault="008909DB" w:rsidP="00987464">
      <w:pPr>
        <w:spacing w:after="200" w:line="360" w:lineRule="auto"/>
        <w:ind w:firstLine="708"/>
        <w:jc w:val="both"/>
        <w:rPr>
          <w:lang w:val="en-US"/>
        </w:rPr>
      </w:pPr>
      <w:r w:rsidRPr="00362D7D">
        <w:rPr>
          <w:rFonts w:eastAsia="Cambria"/>
          <w:lang w:val="en-US"/>
        </w:rPr>
        <w:t>The smallest part of Kurdistan</w:t>
      </w:r>
      <w:r w:rsidR="00C07656">
        <w:rPr>
          <w:rFonts w:eastAsia="Cambria"/>
          <w:lang w:val="en-US"/>
        </w:rPr>
        <w:t xml:space="preserve">, known to Kurds as </w:t>
      </w:r>
      <w:proofErr w:type="spellStart"/>
      <w:r w:rsidR="00F84E26">
        <w:rPr>
          <w:rFonts w:eastAsia="Cambria"/>
          <w:lang w:val="en-US"/>
        </w:rPr>
        <w:t>Rojava</w:t>
      </w:r>
      <w:proofErr w:type="spellEnd"/>
      <w:r w:rsidR="00F84E26">
        <w:rPr>
          <w:rFonts w:eastAsia="Cambria"/>
          <w:lang w:val="en-US"/>
        </w:rPr>
        <w:t xml:space="preserve">, </w:t>
      </w:r>
      <w:r w:rsidRPr="00362D7D">
        <w:rPr>
          <w:rFonts w:eastAsia="Cambria"/>
          <w:lang w:val="en-US"/>
        </w:rPr>
        <w:t>has gifted "</w:t>
      </w:r>
      <w:proofErr w:type="spellStart"/>
      <w:r w:rsidRPr="00362D7D">
        <w:rPr>
          <w:rFonts w:eastAsia="Cambria"/>
          <w:lang w:val="en-US"/>
        </w:rPr>
        <w:t>Rojava</w:t>
      </w:r>
      <w:proofErr w:type="spellEnd"/>
      <w:r w:rsidRPr="00362D7D">
        <w:rPr>
          <w:rFonts w:eastAsia="Cambria"/>
          <w:lang w:val="en-US"/>
        </w:rPr>
        <w:t xml:space="preserve"> Revolution" from </w:t>
      </w:r>
      <w:proofErr w:type="spellStart"/>
      <w:r w:rsidRPr="00362D7D">
        <w:rPr>
          <w:rFonts w:eastAsia="Cambria"/>
          <w:lang w:val="en-US"/>
        </w:rPr>
        <w:t>Kobanê</w:t>
      </w:r>
      <w:proofErr w:type="spellEnd"/>
      <w:r w:rsidRPr="00362D7D">
        <w:rPr>
          <w:rFonts w:eastAsia="Cambria"/>
          <w:lang w:val="en-US"/>
        </w:rPr>
        <w:t xml:space="preserve"> to all over the world on 19th July 2012. </w:t>
      </w:r>
      <w:r w:rsidRPr="00362D7D">
        <w:rPr>
          <w:lang w:val="en-US"/>
        </w:rPr>
        <w:t xml:space="preserve">The fate of nearly three million Kurds who have been occupied by </w:t>
      </w:r>
      <w:r w:rsidR="00F84E26">
        <w:rPr>
          <w:lang w:val="en-US"/>
        </w:rPr>
        <w:t xml:space="preserve">the </w:t>
      </w:r>
      <w:r w:rsidRPr="00362D7D">
        <w:rPr>
          <w:lang w:val="en-US"/>
        </w:rPr>
        <w:t xml:space="preserve">Syrian regime has emerged as an upheaval against nation-state in which very important developments and overwhelming events were experienced, and its status quo </w:t>
      </w:r>
      <w:r w:rsidR="00987464" w:rsidRPr="00362D7D">
        <w:rPr>
          <w:lang w:val="en-US"/>
        </w:rPr>
        <w:t>cringed</w:t>
      </w:r>
      <w:r w:rsidRPr="00362D7D">
        <w:rPr>
          <w:lang w:val="en-US"/>
        </w:rPr>
        <w:t xml:space="preserve"> everywhere and this upheaval has become a revolution.</w:t>
      </w:r>
    </w:p>
    <w:p w:rsidR="0043017B" w:rsidRPr="00362D7D" w:rsidRDefault="00C07656" w:rsidP="00987464">
      <w:pPr>
        <w:spacing w:after="200" w:line="360" w:lineRule="auto"/>
        <w:jc w:val="both"/>
        <w:rPr>
          <w:lang w:val="en-US"/>
        </w:rPr>
      </w:pPr>
      <w:r>
        <w:rPr>
          <w:rFonts w:eastAsia="Cambria"/>
          <w:lang w:val="en-US"/>
        </w:rPr>
        <w:t xml:space="preserve">              Starting in </w:t>
      </w:r>
      <w:r w:rsidR="008909DB" w:rsidRPr="00362D7D">
        <w:rPr>
          <w:rFonts w:eastAsia="Cambria"/>
          <w:lang w:val="en-US"/>
        </w:rPr>
        <w:t xml:space="preserve">March 2011, protests </w:t>
      </w:r>
      <w:r>
        <w:rPr>
          <w:rFonts w:eastAsia="Cambria"/>
          <w:lang w:val="en-US"/>
        </w:rPr>
        <w:t xml:space="preserve">erupted </w:t>
      </w:r>
      <w:r w:rsidR="008909DB" w:rsidRPr="00362D7D">
        <w:rPr>
          <w:rFonts w:eastAsia="Cambria"/>
          <w:lang w:val="en-US"/>
        </w:rPr>
        <w:t>in Syria</w:t>
      </w:r>
      <w:r>
        <w:rPr>
          <w:rFonts w:eastAsia="Cambria"/>
          <w:lang w:val="en-US"/>
        </w:rPr>
        <w:t>,</w:t>
      </w:r>
      <w:r w:rsidR="008909DB" w:rsidRPr="00362D7D">
        <w:rPr>
          <w:rFonts w:eastAsia="Cambria"/>
          <w:lang w:val="en-US"/>
        </w:rPr>
        <w:t xml:space="preserve"> soon</w:t>
      </w:r>
      <w:r>
        <w:rPr>
          <w:rFonts w:eastAsia="Cambria"/>
          <w:lang w:val="en-US"/>
        </w:rPr>
        <w:t xml:space="preserve"> escalating into a civil war</w:t>
      </w:r>
      <w:r w:rsidR="008909DB" w:rsidRPr="00362D7D">
        <w:rPr>
          <w:rFonts w:eastAsia="Cambria"/>
          <w:lang w:val="en-US"/>
        </w:rPr>
        <w:t xml:space="preserve">. </w:t>
      </w:r>
      <w:r>
        <w:rPr>
          <w:rFonts w:eastAsia="Cambria"/>
          <w:lang w:val="en-US"/>
        </w:rPr>
        <w:t xml:space="preserve">The people of </w:t>
      </w:r>
      <w:proofErr w:type="spellStart"/>
      <w:r w:rsidR="008909DB" w:rsidRPr="00362D7D">
        <w:rPr>
          <w:rFonts w:eastAsia="Cambria"/>
          <w:lang w:val="en-US"/>
        </w:rPr>
        <w:t>Rojava</w:t>
      </w:r>
      <w:proofErr w:type="spellEnd"/>
      <w:r w:rsidR="00D549BC">
        <w:rPr>
          <w:rFonts w:eastAsia="Cambria"/>
          <w:lang w:val="en-US"/>
        </w:rPr>
        <w:t xml:space="preserve"> </w:t>
      </w:r>
      <w:r>
        <w:rPr>
          <w:rFonts w:eastAsia="Cambria"/>
          <w:lang w:val="en-US"/>
        </w:rPr>
        <w:t xml:space="preserve">decided </w:t>
      </w:r>
      <w:r w:rsidR="008909DB" w:rsidRPr="00362D7D">
        <w:rPr>
          <w:rFonts w:eastAsia="Cambria"/>
          <w:lang w:val="en-US"/>
        </w:rPr>
        <w:t xml:space="preserve">not </w:t>
      </w:r>
      <w:r>
        <w:rPr>
          <w:rFonts w:eastAsia="Cambria"/>
          <w:lang w:val="en-US"/>
        </w:rPr>
        <w:t xml:space="preserve">to </w:t>
      </w:r>
      <w:r w:rsidR="008909DB" w:rsidRPr="00362D7D">
        <w:rPr>
          <w:rFonts w:eastAsia="Cambria"/>
          <w:lang w:val="en-US"/>
        </w:rPr>
        <w:t xml:space="preserve">become a party in </w:t>
      </w:r>
      <w:r>
        <w:rPr>
          <w:rFonts w:eastAsia="Cambria"/>
          <w:lang w:val="en-US"/>
        </w:rPr>
        <w:t xml:space="preserve">the civil war, </w:t>
      </w:r>
      <w:r w:rsidR="008909DB" w:rsidRPr="00362D7D">
        <w:rPr>
          <w:rFonts w:eastAsia="Cambria"/>
          <w:lang w:val="en-US"/>
        </w:rPr>
        <w:t xml:space="preserve">alternatively </w:t>
      </w:r>
      <w:r>
        <w:rPr>
          <w:rFonts w:eastAsia="Cambria"/>
          <w:lang w:val="en-US"/>
        </w:rPr>
        <w:t>following another way to freedom, a "third line". This lead in January 2014 to the creation of a</w:t>
      </w:r>
      <w:r w:rsidR="00D549BC">
        <w:rPr>
          <w:rFonts w:eastAsia="Cambria"/>
          <w:lang w:val="en-US"/>
        </w:rPr>
        <w:t xml:space="preserve"> </w:t>
      </w:r>
      <w:proofErr w:type="spellStart"/>
      <w:r w:rsidR="0075488D">
        <w:rPr>
          <w:rFonts w:eastAsia="Cambria"/>
          <w:lang w:val="en-US"/>
        </w:rPr>
        <w:t>Rojava</w:t>
      </w:r>
      <w:proofErr w:type="spellEnd"/>
      <w:r w:rsidR="0075488D">
        <w:rPr>
          <w:rFonts w:eastAsia="Cambria"/>
          <w:lang w:val="en-US"/>
        </w:rPr>
        <w:t xml:space="preserve"> Constitution, or</w:t>
      </w:r>
      <w:r w:rsidR="00D549BC">
        <w:rPr>
          <w:rFonts w:eastAsia="Cambria"/>
          <w:lang w:val="en-US"/>
        </w:rPr>
        <w:t xml:space="preserve"> </w:t>
      </w:r>
      <w:r w:rsidR="008909DB" w:rsidRPr="00362D7D">
        <w:rPr>
          <w:rFonts w:eastAsia="Cambria"/>
          <w:lang w:val="en-US"/>
        </w:rPr>
        <w:t xml:space="preserve">Social </w:t>
      </w:r>
      <w:proofErr w:type="spellStart"/>
      <w:r w:rsidR="008909DB" w:rsidRPr="00362D7D">
        <w:rPr>
          <w:rFonts w:eastAsia="Cambria"/>
          <w:lang w:val="en-US"/>
        </w:rPr>
        <w:t>Contract</w:t>
      </w:r>
      <w:proofErr w:type="gramStart"/>
      <w:r w:rsidR="0075488D">
        <w:rPr>
          <w:rFonts w:eastAsia="Cambria"/>
          <w:lang w:val="en-US"/>
        </w:rPr>
        <w:t>,and</w:t>
      </w:r>
      <w:proofErr w:type="spellEnd"/>
      <w:proofErr w:type="gramEnd"/>
      <w:r w:rsidR="0075488D">
        <w:rPr>
          <w:rFonts w:eastAsia="Cambria"/>
          <w:lang w:val="en-US"/>
        </w:rPr>
        <w:t xml:space="preserve"> the announcement</w:t>
      </w:r>
      <w:r w:rsidR="008909DB" w:rsidRPr="00362D7D">
        <w:rPr>
          <w:rFonts w:eastAsia="Cambria"/>
          <w:lang w:val="en-US"/>
        </w:rPr>
        <w:t xml:space="preserve"> of</w:t>
      </w:r>
      <w:r w:rsidR="0075488D">
        <w:rPr>
          <w:rFonts w:eastAsia="Cambria"/>
          <w:lang w:val="en-US"/>
        </w:rPr>
        <w:t xml:space="preserve"> the creation of three cantons in</w:t>
      </w:r>
      <w:r w:rsidR="00662E45">
        <w:rPr>
          <w:rFonts w:eastAsia="Cambria"/>
          <w:lang w:val="en-US"/>
        </w:rPr>
        <w:t xml:space="preserve"> </w:t>
      </w:r>
      <w:proofErr w:type="spellStart"/>
      <w:r w:rsidR="00662E45">
        <w:rPr>
          <w:rFonts w:eastAsia="Cambria"/>
          <w:lang w:val="en-US"/>
        </w:rPr>
        <w:t>Kobanê</w:t>
      </w:r>
      <w:proofErr w:type="spellEnd"/>
      <w:r w:rsidR="00662E45">
        <w:rPr>
          <w:rFonts w:eastAsia="Cambria"/>
          <w:lang w:val="en-US"/>
        </w:rPr>
        <w:t xml:space="preserve">, </w:t>
      </w:r>
      <w:proofErr w:type="spellStart"/>
      <w:r w:rsidR="00662E45">
        <w:rPr>
          <w:rFonts w:eastAsia="Cambria"/>
          <w:lang w:val="en-US"/>
        </w:rPr>
        <w:t>Cizîr</w:t>
      </w:r>
      <w:proofErr w:type="spellEnd"/>
      <w:r w:rsidR="00662E45">
        <w:rPr>
          <w:rFonts w:eastAsia="Cambria"/>
          <w:lang w:val="en-US"/>
        </w:rPr>
        <w:t xml:space="preserve"> and </w:t>
      </w:r>
      <w:proofErr w:type="spellStart"/>
      <w:r w:rsidR="008909DB" w:rsidRPr="00362D7D">
        <w:rPr>
          <w:rFonts w:eastAsia="Cambria"/>
          <w:lang w:val="en-US"/>
        </w:rPr>
        <w:t>Efrîn</w:t>
      </w:r>
      <w:proofErr w:type="spellEnd"/>
      <w:r w:rsidR="008909DB" w:rsidRPr="00362D7D">
        <w:rPr>
          <w:rFonts w:eastAsia="Cambria"/>
          <w:lang w:val="en-US"/>
        </w:rPr>
        <w:t xml:space="preserve">. </w:t>
      </w:r>
      <w:r w:rsidR="0075488D">
        <w:rPr>
          <w:rFonts w:eastAsia="Cambria"/>
          <w:lang w:val="en-US"/>
        </w:rPr>
        <w:t xml:space="preserve">The </w:t>
      </w:r>
      <w:proofErr w:type="spellStart"/>
      <w:r w:rsidR="008909DB" w:rsidRPr="00362D7D">
        <w:rPr>
          <w:rFonts w:eastAsia="Cambria"/>
          <w:lang w:val="en-US"/>
        </w:rPr>
        <w:t>Rojava</w:t>
      </w:r>
      <w:proofErr w:type="spellEnd"/>
      <w:r w:rsidR="008909DB" w:rsidRPr="00362D7D">
        <w:rPr>
          <w:rFonts w:eastAsia="Cambria"/>
          <w:lang w:val="en-US"/>
        </w:rPr>
        <w:t xml:space="preserve"> region</w:t>
      </w:r>
      <w:r w:rsidR="0075488D">
        <w:rPr>
          <w:rFonts w:eastAsia="Cambria"/>
          <w:lang w:val="en-US"/>
        </w:rPr>
        <w:t xml:space="preserve">, through </w:t>
      </w:r>
      <w:r w:rsidR="008909DB" w:rsidRPr="00362D7D">
        <w:rPr>
          <w:rFonts w:eastAsia="Cambria"/>
          <w:lang w:val="en-US"/>
        </w:rPr>
        <w:t>which the Tigris and Euphrates rivers</w:t>
      </w:r>
      <w:r w:rsidR="0075488D">
        <w:rPr>
          <w:rFonts w:eastAsia="Cambria"/>
          <w:lang w:val="en-US"/>
        </w:rPr>
        <w:t xml:space="preserve"> pass</w:t>
      </w:r>
      <w:r w:rsidR="008909DB" w:rsidRPr="00362D7D">
        <w:rPr>
          <w:rFonts w:eastAsia="Cambria"/>
          <w:lang w:val="en-US"/>
        </w:rPr>
        <w:t xml:space="preserve">, </w:t>
      </w:r>
      <w:r w:rsidR="0075488D">
        <w:rPr>
          <w:rFonts w:eastAsia="Cambria"/>
          <w:lang w:val="en-US"/>
        </w:rPr>
        <w:t>hosts Kurdish, Assyrian/</w:t>
      </w:r>
      <w:proofErr w:type="spellStart"/>
      <w:r w:rsidR="0075488D">
        <w:rPr>
          <w:rFonts w:eastAsia="Cambria"/>
          <w:lang w:val="en-US"/>
        </w:rPr>
        <w:t>Syriac</w:t>
      </w:r>
      <w:proofErr w:type="spellEnd"/>
      <w:r w:rsidR="0075488D">
        <w:rPr>
          <w:rFonts w:eastAsia="Cambria"/>
          <w:lang w:val="en-US"/>
        </w:rPr>
        <w:t>, Arab</w:t>
      </w:r>
      <w:r w:rsidR="008909DB" w:rsidRPr="00362D7D">
        <w:rPr>
          <w:rFonts w:eastAsia="Cambria"/>
          <w:lang w:val="en-US"/>
        </w:rPr>
        <w:t xml:space="preserve">, Armenians </w:t>
      </w:r>
      <w:r w:rsidR="0075488D">
        <w:rPr>
          <w:rFonts w:eastAsia="Cambria"/>
          <w:lang w:val="en-US"/>
        </w:rPr>
        <w:t xml:space="preserve">and </w:t>
      </w:r>
      <w:r w:rsidR="008909DB" w:rsidRPr="00362D7D">
        <w:rPr>
          <w:rFonts w:eastAsia="Cambria"/>
          <w:lang w:val="en-US"/>
        </w:rPr>
        <w:t>Chechen people</w:t>
      </w:r>
      <w:r w:rsidR="00F84E26">
        <w:rPr>
          <w:rFonts w:eastAsia="Cambria"/>
          <w:lang w:val="en-US"/>
        </w:rPr>
        <w:t xml:space="preserve">. </w:t>
      </w:r>
      <w:r w:rsidR="008909DB" w:rsidRPr="00362D7D">
        <w:rPr>
          <w:rFonts w:eastAsia="Cambria"/>
          <w:lang w:val="en-US"/>
        </w:rPr>
        <w:t xml:space="preserve">They set up their own system, and working with </w:t>
      </w:r>
      <w:r w:rsidR="00F84E26">
        <w:rPr>
          <w:rFonts w:eastAsia="Cambria"/>
          <w:lang w:val="en-US"/>
        </w:rPr>
        <w:t xml:space="preserve">the </w:t>
      </w:r>
      <w:r w:rsidR="008909DB" w:rsidRPr="00362D7D">
        <w:rPr>
          <w:rFonts w:eastAsia="Cambria"/>
          <w:lang w:val="en-US"/>
        </w:rPr>
        <w:t xml:space="preserve">council declared that the attacks were exposed since, continues to remain. </w:t>
      </w:r>
    </w:p>
    <w:p w:rsidR="0043017B" w:rsidRPr="00362D7D" w:rsidRDefault="008909DB" w:rsidP="00987464">
      <w:pPr>
        <w:spacing w:after="200" w:line="360" w:lineRule="auto"/>
        <w:ind w:firstLine="708"/>
        <w:jc w:val="both"/>
        <w:rPr>
          <w:lang w:val="en-US"/>
        </w:rPr>
      </w:pPr>
      <w:r w:rsidRPr="00362D7D">
        <w:rPr>
          <w:rFonts w:eastAsia="Cambria"/>
          <w:lang w:val="en-US"/>
        </w:rPr>
        <w:t xml:space="preserve">Attacks have increased as </w:t>
      </w:r>
      <w:r w:rsidR="0075488D">
        <w:rPr>
          <w:rFonts w:eastAsia="Cambria"/>
          <w:lang w:val="en-US"/>
        </w:rPr>
        <w:t xml:space="preserve">the </w:t>
      </w:r>
      <w:r w:rsidRPr="00362D7D">
        <w:rPr>
          <w:rFonts w:eastAsia="Cambria"/>
          <w:lang w:val="en-US"/>
        </w:rPr>
        <w:t>Democratic People</w:t>
      </w:r>
      <w:r w:rsidR="0075488D">
        <w:rPr>
          <w:rFonts w:eastAsia="Cambria"/>
          <w:lang w:val="en-US"/>
        </w:rPr>
        <w:t>’s</w:t>
      </w:r>
      <w:r w:rsidRPr="00362D7D">
        <w:rPr>
          <w:rFonts w:eastAsia="Cambria"/>
          <w:lang w:val="en-US"/>
        </w:rPr>
        <w:t xml:space="preserve"> Revolution grows. </w:t>
      </w:r>
      <w:proofErr w:type="spellStart"/>
      <w:r w:rsidRPr="00362D7D">
        <w:rPr>
          <w:rFonts w:eastAsia="Cambria"/>
          <w:lang w:val="en-US"/>
        </w:rPr>
        <w:t>Rojava</w:t>
      </w:r>
      <w:proofErr w:type="spellEnd"/>
      <w:r w:rsidRPr="00362D7D">
        <w:rPr>
          <w:rFonts w:eastAsia="Cambria"/>
          <w:lang w:val="en-US"/>
        </w:rPr>
        <w:t xml:space="preserve"> exposing international attacks and especially those from local </w:t>
      </w:r>
      <w:r w:rsidR="00254EA4" w:rsidRPr="00362D7D">
        <w:rPr>
          <w:rFonts w:eastAsia="Cambria"/>
          <w:lang w:val="en-US"/>
        </w:rPr>
        <w:t>forces</w:t>
      </w:r>
      <w:r w:rsidRPr="00362D7D">
        <w:rPr>
          <w:rFonts w:eastAsia="Cambria"/>
          <w:lang w:val="en-US"/>
        </w:rPr>
        <w:t xml:space="preserve"> has resisted against these attacks with self-defense. People D</w:t>
      </w:r>
      <w:r w:rsidR="00F84E26">
        <w:rPr>
          <w:rFonts w:eastAsia="Cambria"/>
          <w:lang w:val="en-US"/>
        </w:rPr>
        <w:t xml:space="preserve">efending Units (YPG), </w:t>
      </w:r>
      <w:r w:rsidRPr="00362D7D">
        <w:rPr>
          <w:rFonts w:eastAsia="Cambria"/>
          <w:lang w:val="en-US"/>
        </w:rPr>
        <w:t>which was founded in 2004 and was officially declared in 2011</w:t>
      </w:r>
      <w:r w:rsidR="00F84E26">
        <w:rPr>
          <w:rFonts w:eastAsia="Cambria"/>
          <w:lang w:val="en-US"/>
        </w:rPr>
        <w:t>,</w:t>
      </w:r>
      <w:r w:rsidRPr="00362D7D">
        <w:rPr>
          <w:rFonts w:eastAsia="Cambria"/>
          <w:lang w:val="en-US"/>
        </w:rPr>
        <w:t xml:space="preserve"> and Women Defending Unit (YPJ)</w:t>
      </w:r>
      <w:r w:rsidR="00F84E26">
        <w:rPr>
          <w:rFonts w:eastAsia="Cambria"/>
          <w:lang w:val="en-US"/>
        </w:rPr>
        <w:t>,</w:t>
      </w:r>
      <w:r w:rsidRPr="00362D7D">
        <w:rPr>
          <w:rFonts w:eastAsia="Cambria"/>
          <w:lang w:val="en-US"/>
        </w:rPr>
        <w:t xml:space="preserve"> which was originally formed in these units have realized self-</w:t>
      </w:r>
      <w:r w:rsidR="00987464" w:rsidRPr="00362D7D">
        <w:rPr>
          <w:rFonts w:eastAsia="Cambria"/>
          <w:lang w:val="en-US"/>
        </w:rPr>
        <w:t>defense</w:t>
      </w:r>
      <w:r w:rsidRPr="00362D7D">
        <w:rPr>
          <w:rFonts w:eastAsia="Cambria"/>
          <w:lang w:val="en-US"/>
        </w:rPr>
        <w:t xml:space="preserve"> at all </w:t>
      </w:r>
      <w:proofErr w:type="spellStart"/>
      <w:r w:rsidRPr="00362D7D">
        <w:rPr>
          <w:rFonts w:eastAsia="Cambria"/>
          <w:lang w:val="en-US"/>
        </w:rPr>
        <w:t>Rojava</w:t>
      </w:r>
      <w:proofErr w:type="spellEnd"/>
      <w:r w:rsidRPr="00362D7D">
        <w:rPr>
          <w:rFonts w:eastAsia="Cambria"/>
          <w:lang w:val="en-US"/>
        </w:rPr>
        <w:t xml:space="preserve">. The </w:t>
      </w:r>
      <w:proofErr w:type="gramStart"/>
      <w:r w:rsidRPr="00362D7D">
        <w:rPr>
          <w:rFonts w:eastAsia="Cambria"/>
          <w:lang w:val="en-US"/>
        </w:rPr>
        <w:t>dimension of these attacks were</w:t>
      </w:r>
      <w:proofErr w:type="gramEnd"/>
      <w:r w:rsidRPr="00362D7D">
        <w:rPr>
          <w:rFonts w:eastAsia="Cambria"/>
          <w:lang w:val="en-US"/>
        </w:rPr>
        <w:t xml:space="preserve"> not just military; the intention was also to create an isolation in the region by targeting some legal, social, media and humane aspects. </w:t>
      </w:r>
      <w:proofErr w:type="gramStart"/>
      <w:r w:rsidRPr="00362D7D">
        <w:rPr>
          <w:rFonts w:eastAsia="Cambria"/>
          <w:lang w:val="en-US"/>
        </w:rPr>
        <w:t>Military attacks in Damascus were mainly carried out by inhuman gangs known as the Islamic State of Iraq</w:t>
      </w:r>
      <w:r w:rsidR="00F84E26">
        <w:rPr>
          <w:rFonts w:eastAsia="Cambria"/>
          <w:lang w:val="en-US"/>
        </w:rPr>
        <w:t xml:space="preserve"> and Syria</w:t>
      </w:r>
      <w:r w:rsidRPr="00362D7D">
        <w:rPr>
          <w:rFonts w:eastAsia="Cambria"/>
          <w:lang w:val="en-US"/>
        </w:rPr>
        <w:t>/ISIS-DAIS</w:t>
      </w:r>
      <w:proofErr w:type="gramEnd"/>
      <w:r w:rsidRPr="00362D7D">
        <w:rPr>
          <w:rFonts w:eastAsia="Cambria"/>
          <w:lang w:val="en-US"/>
        </w:rPr>
        <w:t xml:space="preserve">). </w:t>
      </w:r>
      <w:r w:rsidRPr="00362D7D">
        <w:rPr>
          <w:lang w:val="en-US"/>
        </w:rPr>
        <w:t xml:space="preserve">These gangs focusing on destroying Kurdish people have continued their attacks regularly in </w:t>
      </w:r>
      <w:proofErr w:type="spellStart"/>
      <w:r w:rsidRPr="00362D7D">
        <w:rPr>
          <w:lang w:val="en-US"/>
        </w:rPr>
        <w:t>Rojava</w:t>
      </w:r>
      <w:proofErr w:type="spellEnd"/>
      <w:r w:rsidRPr="00362D7D">
        <w:rPr>
          <w:lang w:val="en-US"/>
        </w:rPr>
        <w:t>.</w:t>
      </w:r>
      <w:r w:rsidR="00D549BC">
        <w:rPr>
          <w:lang w:val="en-US"/>
        </w:rPr>
        <w:t xml:space="preserve"> </w:t>
      </w:r>
      <w:r w:rsidRPr="00362D7D">
        <w:rPr>
          <w:lang w:val="en-US"/>
        </w:rPr>
        <w:t>Heavy weapons were used in these systematic attacks. ISIS, getting anything in the pas</w:t>
      </w:r>
      <w:r w:rsidR="00F84E26">
        <w:rPr>
          <w:lang w:val="en-US"/>
        </w:rPr>
        <w:t xml:space="preserve">t three year period, attacked </w:t>
      </w:r>
      <w:proofErr w:type="spellStart"/>
      <w:r w:rsidRPr="00362D7D">
        <w:rPr>
          <w:lang w:val="en-US"/>
        </w:rPr>
        <w:t>Kobane</w:t>
      </w:r>
      <w:proofErr w:type="spellEnd"/>
      <w:r w:rsidRPr="00362D7D">
        <w:rPr>
          <w:lang w:val="en-US"/>
        </w:rPr>
        <w:t xml:space="preserve"> Canton which is the smallest canton and located in a very strategic area</w:t>
      </w:r>
      <w:r w:rsidR="00F84E26">
        <w:rPr>
          <w:lang w:val="en-US"/>
        </w:rPr>
        <w:t>,</w:t>
      </w:r>
      <w:r w:rsidRPr="00362D7D">
        <w:rPr>
          <w:lang w:val="en-US"/>
        </w:rPr>
        <w:t xml:space="preserve"> by mobilizing all its forces with the plan of its direct/indirect supporters in the Middle East in 2014; shortly before the anniversary of the revolution. These attacks widely influenced the Kurdish people in Turkey as well and they protested these attacks in the streets and at the borders. </w:t>
      </w:r>
      <w:proofErr w:type="gramStart"/>
      <w:r w:rsidRPr="00362D7D">
        <w:rPr>
          <w:lang w:val="en-US"/>
        </w:rPr>
        <w:t>These attacks were repu</w:t>
      </w:r>
      <w:r w:rsidR="00F84E26">
        <w:rPr>
          <w:lang w:val="en-US"/>
        </w:rPr>
        <w:t>lsed by YPG warriors and people</w:t>
      </w:r>
      <w:proofErr w:type="gramEnd"/>
      <w:r w:rsidRPr="00362D7D">
        <w:rPr>
          <w:lang w:val="en-US"/>
        </w:rPr>
        <w:t xml:space="preserve">. </w:t>
      </w:r>
    </w:p>
    <w:p w:rsidR="0043017B" w:rsidRPr="00362D7D" w:rsidRDefault="008909DB" w:rsidP="00987464">
      <w:pPr>
        <w:spacing w:after="200" w:line="360" w:lineRule="auto"/>
        <w:ind w:firstLine="708"/>
        <w:jc w:val="both"/>
        <w:rPr>
          <w:lang w:val="en-US"/>
        </w:rPr>
      </w:pPr>
      <w:r w:rsidRPr="00362D7D">
        <w:rPr>
          <w:lang w:val="en-US"/>
        </w:rPr>
        <w:lastRenderedPageBreak/>
        <w:t xml:space="preserve">The gangs whose </w:t>
      </w:r>
      <w:r w:rsidR="00F84E26">
        <w:rPr>
          <w:lang w:val="en-US"/>
        </w:rPr>
        <w:t xml:space="preserve">attacks </w:t>
      </w:r>
      <w:r w:rsidRPr="00362D7D">
        <w:rPr>
          <w:lang w:val="en-US"/>
        </w:rPr>
        <w:t xml:space="preserve">has been overcome in </w:t>
      </w:r>
      <w:proofErr w:type="spellStart"/>
      <w:r w:rsidRPr="00362D7D">
        <w:rPr>
          <w:lang w:val="en-US"/>
        </w:rPr>
        <w:t>Kobani</w:t>
      </w:r>
      <w:proofErr w:type="spellEnd"/>
      <w:r w:rsidRPr="00362D7D">
        <w:rPr>
          <w:lang w:val="en-US"/>
        </w:rPr>
        <w:t xml:space="preserve"> began occupations first in </w:t>
      </w:r>
      <w:proofErr w:type="spellStart"/>
      <w:r w:rsidRPr="00362D7D">
        <w:rPr>
          <w:lang w:val="en-US"/>
        </w:rPr>
        <w:t>Rabia</w:t>
      </w:r>
      <w:proofErr w:type="spellEnd"/>
      <w:r w:rsidRPr="00362D7D">
        <w:rPr>
          <w:lang w:val="en-US"/>
        </w:rPr>
        <w:t xml:space="preserve"> on August 2</w:t>
      </w:r>
      <w:r w:rsidR="002C69FD" w:rsidRPr="002C69FD">
        <w:rPr>
          <w:vertAlign w:val="superscript"/>
          <w:lang w:val="en-US"/>
        </w:rPr>
        <w:t>nd</w:t>
      </w:r>
      <w:r w:rsidR="00F84E26">
        <w:rPr>
          <w:lang w:val="en-US"/>
        </w:rPr>
        <w:t xml:space="preserve">, </w:t>
      </w:r>
      <w:r w:rsidRPr="00362D7D">
        <w:rPr>
          <w:lang w:val="en-US"/>
        </w:rPr>
        <w:t>and on August 3</w:t>
      </w:r>
      <w:r w:rsidR="002C69FD" w:rsidRPr="002C69FD">
        <w:rPr>
          <w:vertAlign w:val="superscript"/>
          <w:lang w:val="en-US"/>
        </w:rPr>
        <w:t>rd</w:t>
      </w:r>
      <w:r w:rsidRPr="00362D7D">
        <w:rPr>
          <w:lang w:val="en-US"/>
        </w:rPr>
        <w:t xml:space="preserve">, they attacked </w:t>
      </w:r>
      <w:r w:rsidR="00F84E26">
        <w:rPr>
          <w:lang w:val="en-US"/>
        </w:rPr>
        <w:t xml:space="preserve">and took control of </w:t>
      </w:r>
      <w:proofErr w:type="spellStart"/>
      <w:r w:rsidRPr="00362D7D">
        <w:rPr>
          <w:lang w:val="en-US"/>
        </w:rPr>
        <w:t>Sincar</w:t>
      </w:r>
      <w:proofErr w:type="spellEnd"/>
      <w:r w:rsidRPr="00362D7D">
        <w:rPr>
          <w:lang w:val="en-US"/>
        </w:rPr>
        <w:t xml:space="preserve"> wh</w:t>
      </w:r>
      <w:r w:rsidR="00D549BC">
        <w:rPr>
          <w:lang w:val="en-US"/>
        </w:rPr>
        <w:t xml:space="preserve">ere </w:t>
      </w:r>
      <w:proofErr w:type="spellStart"/>
      <w:r w:rsidR="00D549BC">
        <w:rPr>
          <w:lang w:val="en-US"/>
        </w:rPr>
        <w:t>Ya</w:t>
      </w:r>
      <w:r w:rsidRPr="00362D7D">
        <w:rPr>
          <w:lang w:val="en-US"/>
        </w:rPr>
        <w:t>zidi</w:t>
      </w:r>
      <w:proofErr w:type="spellEnd"/>
      <w:r w:rsidRPr="00362D7D">
        <w:rPr>
          <w:lang w:val="en-US"/>
        </w:rPr>
        <w:t xml:space="preserve"> Kurds live</w:t>
      </w:r>
      <w:r w:rsidR="00F84E26">
        <w:rPr>
          <w:lang w:val="en-US"/>
        </w:rPr>
        <w:t>.</w:t>
      </w:r>
    </w:p>
    <w:p w:rsidR="0043017B" w:rsidRPr="00362D7D" w:rsidRDefault="008909DB" w:rsidP="00987464">
      <w:pPr>
        <w:spacing w:line="360" w:lineRule="auto"/>
        <w:jc w:val="both"/>
        <w:rPr>
          <w:lang w:val="en-US"/>
        </w:rPr>
      </w:pPr>
      <w:r w:rsidRPr="00362D7D">
        <w:rPr>
          <w:lang w:val="en-US"/>
        </w:rPr>
        <w:t xml:space="preserve">ISIS, being followed by the entire world and occupying Mosul without any bullet on June 10, has again turned its direction to Kurdistan after </w:t>
      </w:r>
      <w:r w:rsidR="00F84E26">
        <w:rPr>
          <w:lang w:val="en-US"/>
        </w:rPr>
        <w:t>the fall</w:t>
      </w:r>
      <w:r w:rsidRPr="00362D7D">
        <w:rPr>
          <w:lang w:val="en-US"/>
        </w:rPr>
        <w:t xml:space="preserve"> of Mosul. Hundreds of thousands o</w:t>
      </w:r>
      <w:r w:rsidR="00F84E26">
        <w:rPr>
          <w:lang w:val="en-US"/>
        </w:rPr>
        <w:t>f people were internally displaced, creating a refugee crisis in the region</w:t>
      </w:r>
      <w:r w:rsidRPr="00362D7D">
        <w:rPr>
          <w:lang w:val="en-US"/>
        </w:rPr>
        <w:t>. Soo</w:t>
      </w:r>
      <w:r w:rsidR="00F84E26">
        <w:rPr>
          <w:lang w:val="en-US"/>
        </w:rPr>
        <w:t xml:space="preserve">n, artillery attacks began against </w:t>
      </w:r>
      <w:proofErr w:type="spellStart"/>
      <w:r w:rsidRPr="00362D7D">
        <w:rPr>
          <w:lang w:val="en-US"/>
        </w:rPr>
        <w:t>Maxmur</w:t>
      </w:r>
      <w:proofErr w:type="spellEnd"/>
      <w:r w:rsidRPr="00362D7D">
        <w:rPr>
          <w:lang w:val="en-US"/>
        </w:rPr>
        <w:t xml:space="preserve"> Camp</w:t>
      </w:r>
      <w:r w:rsidR="00F84E26">
        <w:rPr>
          <w:lang w:val="en-US"/>
        </w:rPr>
        <w:t xml:space="preserve">, which for years has been under the control of the </w:t>
      </w:r>
      <w:r w:rsidRPr="00362D7D">
        <w:rPr>
          <w:lang w:val="en-US"/>
        </w:rPr>
        <w:t xml:space="preserve">United </w:t>
      </w:r>
      <w:r w:rsidR="00987464" w:rsidRPr="00362D7D">
        <w:rPr>
          <w:lang w:val="en-US"/>
        </w:rPr>
        <w:t>Nations. The</w:t>
      </w:r>
      <w:r w:rsidR="00F84E26">
        <w:rPr>
          <w:lang w:val="en-US"/>
        </w:rPr>
        <w:t xml:space="preserve"> camp, </w:t>
      </w:r>
      <w:r w:rsidRPr="00362D7D">
        <w:rPr>
          <w:lang w:val="en-US"/>
        </w:rPr>
        <w:t xml:space="preserve">where approximately 15 </w:t>
      </w:r>
      <w:r w:rsidR="00F84E26">
        <w:rPr>
          <w:lang w:val="en-US"/>
        </w:rPr>
        <w:t xml:space="preserve">thousand people displaced because of their political </w:t>
      </w:r>
      <w:proofErr w:type="spellStart"/>
      <w:r w:rsidR="00F84E26">
        <w:rPr>
          <w:lang w:val="en-US"/>
        </w:rPr>
        <w:t>views</w:t>
      </w:r>
      <w:r w:rsidRPr="00362D7D">
        <w:rPr>
          <w:rFonts w:eastAsia="Cambria"/>
          <w:lang w:val="en-US"/>
        </w:rPr>
        <w:t>stayed</w:t>
      </w:r>
      <w:proofErr w:type="spellEnd"/>
      <w:r w:rsidR="00F84E26">
        <w:rPr>
          <w:rFonts w:eastAsia="Cambria"/>
          <w:lang w:val="en-US"/>
        </w:rPr>
        <w:t>,</w:t>
      </w:r>
      <w:r w:rsidRPr="00362D7D">
        <w:rPr>
          <w:rFonts w:eastAsia="Cambria"/>
          <w:lang w:val="en-US"/>
        </w:rPr>
        <w:t xml:space="preserve"> was </w:t>
      </w:r>
      <w:r w:rsidR="00987464" w:rsidRPr="00362D7D">
        <w:rPr>
          <w:rFonts w:eastAsia="Cambria"/>
          <w:lang w:val="en-US"/>
        </w:rPr>
        <w:t>evacuated. It</w:t>
      </w:r>
      <w:r w:rsidRPr="00362D7D">
        <w:rPr>
          <w:rFonts w:eastAsia="Cambria"/>
          <w:lang w:val="en-US"/>
        </w:rPr>
        <w:t xml:space="preserve"> has been observed that the migration wave starting with </w:t>
      </w:r>
      <w:proofErr w:type="spellStart"/>
      <w:r w:rsidRPr="00362D7D">
        <w:rPr>
          <w:rFonts w:eastAsia="Cambria"/>
          <w:lang w:val="en-US"/>
        </w:rPr>
        <w:t>Sincar</w:t>
      </w:r>
      <w:proofErr w:type="spellEnd"/>
      <w:r w:rsidRPr="00362D7D">
        <w:rPr>
          <w:rFonts w:eastAsia="Cambria"/>
          <w:lang w:val="en-US"/>
        </w:rPr>
        <w:t xml:space="preserve"> has inc</w:t>
      </w:r>
      <w:r w:rsidR="00F84E26">
        <w:rPr>
          <w:rFonts w:eastAsia="Cambria"/>
          <w:lang w:val="en-US"/>
        </w:rPr>
        <w:t xml:space="preserve">reased so much more with </w:t>
      </w:r>
      <w:proofErr w:type="spellStart"/>
      <w:r w:rsidR="00F84E26">
        <w:rPr>
          <w:rFonts w:eastAsia="Cambria"/>
          <w:lang w:val="en-US"/>
        </w:rPr>
        <w:t>Max</w:t>
      </w:r>
      <w:r w:rsidRPr="00362D7D">
        <w:rPr>
          <w:rFonts w:eastAsia="Cambria"/>
          <w:lang w:val="en-US"/>
        </w:rPr>
        <w:t>mur</w:t>
      </w:r>
      <w:proofErr w:type="spellEnd"/>
      <w:r w:rsidRPr="00362D7D">
        <w:rPr>
          <w:rFonts w:eastAsia="Cambria"/>
          <w:lang w:val="en-US"/>
        </w:rPr>
        <w:t>.</w:t>
      </w:r>
    </w:p>
    <w:p w:rsidR="0043017B" w:rsidRPr="00362D7D" w:rsidRDefault="00D549BC" w:rsidP="00987464">
      <w:pPr>
        <w:spacing w:after="200" w:line="360" w:lineRule="auto"/>
        <w:ind w:firstLine="708"/>
        <w:jc w:val="both"/>
        <w:rPr>
          <w:lang w:val="en-US"/>
        </w:rPr>
      </w:pPr>
      <w:r>
        <w:rPr>
          <w:lang w:val="en-US"/>
        </w:rPr>
        <w:t xml:space="preserve">The </w:t>
      </w:r>
      <w:proofErr w:type="spellStart"/>
      <w:r>
        <w:rPr>
          <w:lang w:val="en-US"/>
        </w:rPr>
        <w:t>Ya</w:t>
      </w:r>
      <w:r w:rsidR="00F84E26">
        <w:rPr>
          <w:lang w:val="en-US"/>
        </w:rPr>
        <w:t>zidi</w:t>
      </w:r>
      <w:proofErr w:type="spellEnd"/>
      <w:r w:rsidR="00F84E26">
        <w:rPr>
          <w:lang w:val="en-US"/>
        </w:rPr>
        <w:t xml:space="preserve"> people </w:t>
      </w:r>
      <w:r w:rsidR="008909DB" w:rsidRPr="00362D7D">
        <w:rPr>
          <w:lang w:val="en-US"/>
        </w:rPr>
        <w:t>were exposed to many massacres and assimilatio</w:t>
      </w:r>
      <w:r w:rsidR="00F84E26">
        <w:rPr>
          <w:lang w:val="en-US"/>
        </w:rPr>
        <w:t>n policies beginning from 13</w:t>
      </w:r>
      <w:r w:rsidR="00F84E26" w:rsidRPr="00F84E26">
        <w:rPr>
          <w:vertAlign w:val="superscript"/>
          <w:lang w:val="en-US"/>
        </w:rPr>
        <w:t>th</w:t>
      </w:r>
      <w:r w:rsidR="008909DB" w:rsidRPr="00362D7D">
        <w:rPr>
          <w:lang w:val="en-US"/>
        </w:rPr>
        <w:t xml:space="preserve">Century because of their different life style, belief, </w:t>
      </w:r>
      <w:r>
        <w:rPr>
          <w:lang w:val="en-US"/>
        </w:rPr>
        <w:t xml:space="preserve">identity and culture. </w:t>
      </w:r>
      <w:proofErr w:type="spellStart"/>
      <w:r>
        <w:rPr>
          <w:lang w:val="en-US"/>
        </w:rPr>
        <w:t>Ya</w:t>
      </w:r>
      <w:r w:rsidR="008909DB" w:rsidRPr="00362D7D">
        <w:rPr>
          <w:lang w:val="en-US"/>
        </w:rPr>
        <w:t>zidi</w:t>
      </w:r>
      <w:proofErr w:type="spellEnd"/>
      <w:r>
        <w:rPr>
          <w:lang w:val="en-US"/>
        </w:rPr>
        <w:t xml:space="preserve"> </w:t>
      </w:r>
      <w:r w:rsidR="002C69FD" w:rsidRPr="00362D7D">
        <w:rPr>
          <w:lang w:val="en-US"/>
        </w:rPr>
        <w:t>Kurds,</w:t>
      </w:r>
      <w:r w:rsidR="008909DB" w:rsidRPr="00362D7D">
        <w:rPr>
          <w:lang w:val="en-US"/>
        </w:rPr>
        <w:t xml:space="preserve"> who have been the target of systematic denial and o</w:t>
      </w:r>
      <w:r w:rsidR="00987464">
        <w:rPr>
          <w:lang w:val="en-US"/>
        </w:rPr>
        <w:t xml:space="preserve">ppression throughout history, </w:t>
      </w:r>
      <w:r w:rsidR="008909DB" w:rsidRPr="00362D7D">
        <w:rPr>
          <w:lang w:val="en-US"/>
        </w:rPr>
        <w:t>have spread to many places around the world today.</w:t>
      </w:r>
    </w:p>
    <w:p w:rsidR="0043017B" w:rsidRPr="00362D7D" w:rsidRDefault="00D549BC" w:rsidP="00987464">
      <w:pPr>
        <w:spacing w:line="360" w:lineRule="auto"/>
        <w:jc w:val="both"/>
        <w:rPr>
          <w:lang w:val="en-US"/>
        </w:rPr>
      </w:pPr>
      <w:proofErr w:type="spellStart"/>
      <w:r>
        <w:rPr>
          <w:lang w:val="en-US"/>
        </w:rPr>
        <w:t>Ya</w:t>
      </w:r>
      <w:r w:rsidR="008909DB" w:rsidRPr="00362D7D">
        <w:rPr>
          <w:lang w:val="en-US"/>
        </w:rPr>
        <w:t>zidis</w:t>
      </w:r>
      <w:proofErr w:type="spellEnd"/>
      <w:r w:rsidR="008909DB" w:rsidRPr="00362D7D">
        <w:rPr>
          <w:lang w:val="en-US"/>
        </w:rPr>
        <w:t xml:space="preserve"> who migrated to European countries and especially to German</w:t>
      </w:r>
      <w:r w:rsidR="00F84E26">
        <w:rPr>
          <w:lang w:val="en-US"/>
        </w:rPr>
        <w:t>y</w:t>
      </w:r>
      <w:r w:rsidR="008909DB" w:rsidRPr="00362D7D">
        <w:rPr>
          <w:lang w:val="en-US"/>
        </w:rPr>
        <w:t xml:space="preserve"> due to pressures in North and South Kurdistan tried to preserve strictly their belief and culture by turning inward, as every community being exposed to massacres. </w:t>
      </w:r>
    </w:p>
    <w:p w:rsidR="0043017B" w:rsidRPr="00362D7D" w:rsidRDefault="00D549BC" w:rsidP="00987464">
      <w:pPr>
        <w:spacing w:after="200" w:line="360" w:lineRule="auto"/>
        <w:ind w:firstLine="708"/>
        <w:jc w:val="both"/>
        <w:rPr>
          <w:lang w:val="en-US"/>
        </w:rPr>
      </w:pPr>
      <w:proofErr w:type="spellStart"/>
      <w:r>
        <w:rPr>
          <w:lang w:val="en-US"/>
        </w:rPr>
        <w:t>Sincar</w:t>
      </w:r>
      <w:proofErr w:type="spellEnd"/>
      <w:r>
        <w:rPr>
          <w:lang w:val="en-US"/>
        </w:rPr>
        <w:t xml:space="preserve"> where </w:t>
      </w:r>
      <w:proofErr w:type="spellStart"/>
      <w:r>
        <w:rPr>
          <w:lang w:val="en-US"/>
        </w:rPr>
        <w:t>Ya</w:t>
      </w:r>
      <w:r w:rsidR="008909DB" w:rsidRPr="00362D7D">
        <w:rPr>
          <w:lang w:val="en-US"/>
        </w:rPr>
        <w:t>zidi</w:t>
      </w:r>
      <w:proofErr w:type="spellEnd"/>
      <w:r w:rsidR="008909DB" w:rsidRPr="00362D7D">
        <w:rPr>
          <w:lang w:val="en-US"/>
        </w:rPr>
        <w:t xml:space="preserve"> population inhabited is among disputed regions defined as uncertain status in Iraq Constitution under Article 140. </w:t>
      </w:r>
    </w:p>
    <w:p w:rsidR="0043017B" w:rsidRPr="00362D7D" w:rsidRDefault="00F84E26" w:rsidP="00987464">
      <w:pPr>
        <w:spacing w:line="360" w:lineRule="auto"/>
        <w:jc w:val="both"/>
        <w:rPr>
          <w:lang w:val="en-US"/>
        </w:rPr>
      </w:pPr>
      <w:r>
        <w:rPr>
          <w:lang w:val="en-US"/>
        </w:rPr>
        <w:t xml:space="preserve">Shiite, Sunni-Arabs and </w:t>
      </w:r>
      <w:proofErr w:type="spellStart"/>
      <w:r>
        <w:rPr>
          <w:lang w:val="en-US"/>
        </w:rPr>
        <w:t>Syriacs</w:t>
      </w:r>
      <w:proofErr w:type="spellEnd"/>
      <w:r w:rsidR="008909DB" w:rsidRPr="00362D7D">
        <w:rPr>
          <w:lang w:val="en-US"/>
        </w:rPr>
        <w:t xml:space="preserve"> whose population was much less than others were living toget</w:t>
      </w:r>
      <w:r>
        <w:rPr>
          <w:lang w:val="en-US"/>
        </w:rPr>
        <w:t xml:space="preserve">her in </w:t>
      </w:r>
      <w:proofErr w:type="spellStart"/>
      <w:r>
        <w:rPr>
          <w:lang w:val="en-US"/>
        </w:rPr>
        <w:t>Sincar</w:t>
      </w:r>
      <w:proofErr w:type="spellEnd"/>
      <w:r>
        <w:rPr>
          <w:lang w:val="en-US"/>
        </w:rPr>
        <w:t xml:space="preserve"> where </w:t>
      </w:r>
      <w:proofErr w:type="spellStart"/>
      <w:r w:rsidR="00D549BC">
        <w:rPr>
          <w:lang w:val="en-US"/>
        </w:rPr>
        <w:t>Ya</w:t>
      </w:r>
      <w:r w:rsidR="008909DB" w:rsidRPr="00362D7D">
        <w:rPr>
          <w:lang w:val="en-US"/>
        </w:rPr>
        <w:t>zidis</w:t>
      </w:r>
      <w:proofErr w:type="spellEnd"/>
      <w:r w:rsidR="008909DB" w:rsidRPr="00362D7D">
        <w:rPr>
          <w:lang w:val="en-US"/>
        </w:rPr>
        <w:t xml:space="preserve"> inhabited and whose population was 30 </w:t>
      </w:r>
      <w:r w:rsidR="002C69FD" w:rsidRPr="00362D7D">
        <w:rPr>
          <w:lang w:val="en-US"/>
        </w:rPr>
        <w:t>thousand</w:t>
      </w:r>
      <w:r w:rsidR="008909DB" w:rsidRPr="00362D7D">
        <w:rPr>
          <w:lang w:val="en-US"/>
        </w:rPr>
        <w:t xml:space="preserve"> before massacre. </w:t>
      </w:r>
      <w:r w:rsidR="008909DB" w:rsidRPr="00362D7D">
        <w:rPr>
          <w:rFonts w:eastAsia="Cambria"/>
          <w:lang w:val="en-US"/>
        </w:rPr>
        <w:t xml:space="preserve">It is estimated that apart from </w:t>
      </w:r>
      <w:proofErr w:type="spellStart"/>
      <w:r w:rsidR="008909DB" w:rsidRPr="00362D7D">
        <w:rPr>
          <w:rFonts w:eastAsia="Cambria"/>
          <w:lang w:val="en-US"/>
        </w:rPr>
        <w:t>Sincar</w:t>
      </w:r>
      <w:proofErr w:type="spellEnd"/>
      <w:r w:rsidR="00D549BC">
        <w:rPr>
          <w:rFonts w:eastAsia="Cambria"/>
          <w:lang w:val="en-US"/>
        </w:rPr>
        <w:t xml:space="preserve">, about 700 thousand </w:t>
      </w:r>
      <w:proofErr w:type="spellStart"/>
      <w:r w:rsidR="00D549BC">
        <w:rPr>
          <w:rFonts w:eastAsia="Cambria"/>
          <w:lang w:val="en-US"/>
        </w:rPr>
        <w:t>Ya</w:t>
      </w:r>
      <w:r w:rsidR="008909DB" w:rsidRPr="00362D7D">
        <w:rPr>
          <w:rFonts w:eastAsia="Cambria"/>
          <w:lang w:val="en-US"/>
        </w:rPr>
        <w:t>zidis</w:t>
      </w:r>
      <w:proofErr w:type="spellEnd"/>
      <w:r w:rsidR="008909DB" w:rsidRPr="00362D7D">
        <w:rPr>
          <w:rFonts w:eastAsia="Cambria"/>
          <w:lang w:val="en-US"/>
        </w:rPr>
        <w:t xml:space="preserve"> were living in and around Mosul before the massacre. </w:t>
      </w:r>
      <w:r w:rsidR="008909DB" w:rsidRPr="00362D7D">
        <w:rPr>
          <w:lang w:val="en-US"/>
        </w:rPr>
        <w:t>Since the 1930s, Iraqi state applied many stringent measures including higher taxes</w:t>
      </w:r>
      <w:r>
        <w:rPr>
          <w:lang w:val="en-US"/>
        </w:rPr>
        <w:t xml:space="preserve"> and martial law especially to </w:t>
      </w:r>
      <w:r w:rsidR="008909DB" w:rsidRPr="00362D7D">
        <w:rPr>
          <w:lang w:val="en-US"/>
        </w:rPr>
        <w:t xml:space="preserve">erode social and cultural structure of </w:t>
      </w:r>
      <w:proofErr w:type="spellStart"/>
      <w:r w:rsidR="008909DB" w:rsidRPr="00362D7D">
        <w:rPr>
          <w:lang w:val="en-US"/>
        </w:rPr>
        <w:t>Sincar</w:t>
      </w:r>
      <w:proofErr w:type="spellEnd"/>
      <w:r w:rsidR="008909DB" w:rsidRPr="00362D7D">
        <w:rPr>
          <w:lang w:val="en-US"/>
        </w:rPr>
        <w:t xml:space="preserve"> and change its demographic structure. Between the years of 19</w:t>
      </w:r>
      <w:r>
        <w:rPr>
          <w:lang w:val="en-US"/>
        </w:rPr>
        <w:t xml:space="preserve">70-1980, the Government of </w:t>
      </w:r>
      <w:proofErr w:type="spellStart"/>
      <w:r>
        <w:rPr>
          <w:lang w:val="en-US"/>
        </w:rPr>
        <w:t>Iraq</w:t>
      </w:r>
      <w:r w:rsidR="002C69FD" w:rsidRPr="00362D7D">
        <w:rPr>
          <w:lang w:val="en-US"/>
        </w:rPr>
        <w:t>forcedly</w:t>
      </w:r>
      <w:proofErr w:type="spellEnd"/>
      <w:r w:rsidR="008909DB" w:rsidRPr="00362D7D">
        <w:rPr>
          <w:lang w:val="en-US"/>
        </w:rPr>
        <w:t xml:space="preserve"> settled loyal Sunni Arabs in </w:t>
      </w:r>
      <w:r w:rsidR="00D549BC">
        <w:rPr>
          <w:lang w:val="en-US"/>
        </w:rPr>
        <w:t xml:space="preserve">the places where </w:t>
      </w:r>
      <w:proofErr w:type="spellStart"/>
      <w:r w:rsidR="00D549BC">
        <w:rPr>
          <w:lang w:val="en-US"/>
        </w:rPr>
        <w:t>Ya</w:t>
      </w:r>
      <w:r w:rsidR="00987464">
        <w:rPr>
          <w:lang w:val="en-US"/>
        </w:rPr>
        <w:t>zidis</w:t>
      </w:r>
      <w:proofErr w:type="spellEnd"/>
      <w:r w:rsidR="00987464">
        <w:rPr>
          <w:lang w:val="en-US"/>
        </w:rPr>
        <w:t xml:space="preserve"> live. </w:t>
      </w:r>
      <w:proofErr w:type="spellStart"/>
      <w:r w:rsidR="00D549BC">
        <w:rPr>
          <w:lang w:val="en-US"/>
        </w:rPr>
        <w:t>Ya</w:t>
      </w:r>
      <w:r w:rsidR="008909DB" w:rsidRPr="00362D7D">
        <w:rPr>
          <w:lang w:val="en-US"/>
        </w:rPr>
        <w:t>zidis</w:t>
      </w:r>
      <w:proofErr w:type="spellEnd"/>
      <w:r w:rsidR="008909DB" w:rsidRPr="00362D7D">
        <w:rPr>
          <w:lang w:val="en-US"/>
        </w:rPr>
        <w:t xml:space="preserve"> who were expecting a relief along with the declaration of the Federal Kurdistan Region were again exposed to massacres of</w:t>
      </w:r>
      <w:r>
        <w:rPr>
          <w:lang w:val="en-US"/>
        </w:rPr>
        <w:t xml:space="preserve"> radical I</w:t>
      </w:r>
      <w:r w:rsidR="008909DB" w:rsidRPr="00362D7D">
        <w:rPr>
          <w:lang w:val="en-US"/>
        </w:rPr>
        <w:t xml:space="preserve">slamist organizations. After the invasion of Iraq radical Islamist groups have carried out executions, kidnappings and bombings many times in </w:t>
      </w:r>
      <w:proofErr w:type="spellStart"/>
      <w:r w:rsidR="008909DB" w:rsidRPr="00362D7D">
        <w:rPr>
          <w:lang w:val="en-US"/>
        </w:rPr>
        <w:t>Sincar</w:t>
      </w:r>
      <w:proofErr w:type="spellEnd"/>
      <w:r w:rsidR="008909DB" w:rsidRPr="00362D7D">
        <w:rPr>
          <w:lang w:val="en-US"/>
        </w:rPr>
        <w:t xml:space="preserve"> region. The largest of these attacks was in </w:t>
      </w:r>
      <w:proofErr w:type="spellStart"/>
      <w:r w:rsidR="008909DB" w:rsidRPr="00362D7D">
        <w:rPr>
          <w:lang w:val="en-US"/>
        </w:rPr>
        <w:t>Kataniye</w:t>
      </w:r>
      <w:proofErr w:type="spellEnd"/>
      <w:r w:rsidR="00D549BC">
        <w:rPr>
          <w:lang w:val="en-US"/>
        </w:rPr>
        <w:t xml:space="preserve"> and </w:t>
      </w:r>
      <w:proofErr w:type="spellStart"/>
      <w:r w:rsidR="008909DB" w:rsidRPr="00362D7D">
        <w:rPr>
          <w:lang w:val="en-US"/>
        </w:rPr>
        <w:t>Siba</w:t>
      </w:r>
      <w:proofErr w:type="spellEnd"/>
      <w:r w:rsidR="00D549BC">
        <w:rPr>
          <w:lang w:val="en-US"/>
        </w:rPr>
        <w:t xml:space="preserve"> </w:t>
      </w:r>
      <w:proofErr w:type="spellStart"/>
      <w:r w:rsidR="008909DB" w:rsidRPr="00362D7D">
        <w:rPr>
          <w:lang w:val="en-US"/>
        </w:rPr>
        <w:t>Şêx</w:t>
      </w:r>
      <w:proofErr w:type="spellEnd"/>
      <w:r w:rsidR="00D549BC">
        <w:rPr>
          <w:lang w:val="en-US"/>
        </w:rPr>
        <w:t xml:space="preserve"> </w:t>
      </w:r>
      <w:proofErr w:type="spellStart"/>
      <w:r w:rsidR="008909DB" w:rsidRPr="00362D7D">
        <w:rPr>
          <w:lang w:val="en-US"/>
        </w:rPr>
        <w:t>Xidir</w:t>
      </w:r>
      <w:proofErr w:type="spellEnd"/>
      <w:r w:rsidR="008909DB" w:rsidRPr="00362D7D">
        <w:rPr>
          <w:lang w:val="en-US"/>
        </w:rPr>
        <w:t xml:space="preserve"> (</w:t>
      </w:r>
      <w:proofErr w:type="spellStart"/>
      <w:r w:rsidR="008909DB" w:rsidRPr="00362D7D">
        <w:rPr>
          <w:lang w:val="en-US"/>
        </w:rPr>
        <w:t>Cezire</w:t>
      </w:r>
      <w:proofErr w:type="spellEnd"/>
      <w:r w:rsidR="008909DB" w:rsidRPr="00362D7D">
        <w:rPr>
          <w:lang w:val="en-US"/>
        </w:rPr>
        <w:t xml:space="preserve">) in </w:t>
      </w:r>
      <w:proofErr w:type="spellStart"/>
      <w:r w:rsidR="008909DB" w:rsidRPr="00362D7D">
        <w:rPr>
          <w:lang w:val="en-US"/>
        </w:rPr>
        <w:t>Sincar</w:t>
      </w:r>
      <w:proofErr w:type="spellEnd"/>
      <w:r w:rsidR="008909DB" w:rsidRPr="00362D7D">
        <w:rPr>
          <w:lang w:val="en-US"/>
        </w:rPr>
        <w:t xml:space="preserve"> region on 14 August 2007. According to </w:t>
      </w:r>
      <w:r w:rsidR="00D549BC">
        <w:rPr>
          <w:lang w:val="en-US"/>
        </w:rPr>
        <w:lastRenderedPageBreak/>
        <w:t xml:space="preserve">Iraqi Red Crescent, 796 </w:t>
      </w:r>
      <w:proofErr w:type="spellStart"/>
      <w:r w:rsidR="00D549BC">
        <w:rPr>
          <w:lang w:val="en-US"/>
        </w:rPr>
        <w:t>Yazidis</w:t>
      </w:r>
      <w:proofErr w:type="spellEnd"/>
      <w:r w:rsidR="00D549BC">
        <w:rPr>
          <w:lang w:val="en-US"/>
        </w:rPr>
        <w:t xml:space="preserve"> were killed and 1562 </w:t>
      </w:r>
      <w:proofErr w:type="spellStart"/>
      <w:r w:rsidR="00D549BC">
        <w:rPr>
          <w:lang w:val="en-US"/>
        </w:rPr>
        <w:t>Ya</w:t>
      </w:r>
      <w:r w:rsidR="008909DB" w:rsidRPr="00362D7D">
        <w:rPr>
          <w:lang w:val="en-US"/>
        </w:rPr>
        <w:t>zidis</w:t>
      </w:r>
      <w:proofErr w:type="spellEnd"/>
      <w:r w:rsidR="008909DB" w:rsidRPr="00362D7D">
        <w:rPr>
          <w:lang w:val="en-US"/>
        </w:rPr>
        <w:t xml:space="preserve"> were injured in this bomb attack</w:t>
      </w:r>
      <w:r>
        <w:rPr>
          <w:lang w:val="en-US"/>
        </w:rPr>
        <w:t xml:space="preserve">, </w:t>
      </w:r>
      <w:proofErr w:type="gramStart"/>
      <w:r>
        <w:rPr>
          <w:lang w:val="en-US"/>
        </w:rPr>
        <w:t xml:space="preserve">in </w:t>
      </w:r>
      <w:r w:rsidR="008909DB" w:rsidRPr="00362D7D">
        <w:rPr>
          <w:lang w:val="en-US"/>
        </w:rPr>
        <w:t xml:space="preserve"> which</w:t>
      </w:r>
      <w:proofErr w:type="gramEnd"/>
      <w:r w:rsidR="008909DB" w:rsidRPr="00362D7D">
        <w:rPr>
          <w:lang w:val="en-US"/>
        </w:rPr>
        <w:t xml:space="preserve"> about 2 tons of explosives were </w:t>
      </w:r>
      <w:r w:rsidR="002C69FD" w:rsidRPr="00362D7D">
        <w:rPr>
          <w:lang w:val="en-US"/>
        </w:rPr>
        <w:t>used. More</w:t>
      </w:r>
      <w:r w:rsidR="008909DB" w:rsidRPr="00362D7D">
        <w:rPr>
          <w:lang w:val="en-US"/>
        </w:rPr>
        <w:t xml:space="preserve"> than a thousand families </w:t>
      </w:r>
      <w:r>
        <w:rPr>
          <w:lang w:val="en-US"/>
        </w:rPr>
        <w:t xml:space="preserve">were </w:t>
      </w:r>
      <w:r w:rsidR="008909DB" w:rsidRPr="00362D7D">
        <w:rPr>
          <w:lang w:val="en-US"/>
        </w:rPr>
        <w:t>left homeless.</w:t>
      </w:r>
    </w:p>
    <w:p w:rsidR="0043017B" w:rsidRPr="00362D7D" w:rsidRDefault="008909DB" w:rsidP="002C69FD">
      <w:pPr>
        <w:spacing w:after="200" w:line="360" w:lineRule="auto"/>
        <w:jc w:val="both"/>
        <w:rPr>
          <w:lang w:val="en-US"/>
        </w:rPr>
      </w:pPr>
      <w:r w:rsidRPr="00362D7D">
        <w:rPr>
          <w:rFonts w:eastAsia="Cambria"/>
          <w:lang w:val="en-US"/>
        </w:rPr>
        <w:t> </w:t>
      </w:r>
      <w:r w:rsidRPr="00362D7D">
        <w:rPr>
          <w:rFonts w:eastAsia="Cambria"/>
          <w:b/>
          <w:bCs/>
          <w:lang w:val="en-US"/>
        </w:rPr>
        <w:t> </w:t>
      </w:r>
    </w:p>
    <w:p w:rsidR="0043017B" w:rsidRPr="00362D7D" w:rsidRDefault="008909DB" w:rsidP="00987464">
      <w:pPr>
        <w:spacing w:after="200" w:line="360" w:lineRule="auto"/>
        <w:ind w:firstLine="708"/>
        <w:jc w:val="both"/>
        <w:rPr>
          <w:lang w:val="en-US"/>
        </w:rPr>
      </w:pPr>
      <w:r w:rsidRPr="00362D7D">
        <w:rPr>
          <w:rFonts w:eastAsia="Cambria"/>
          <w:b/>
          <w:bCs/>
          <w:lang w:val="en-US"/>
        </w:rPr>
        <w:t>CURRENT SITUATION</w:t>
      </w:r>
    </w:p>
    <w:p w:rsidR="0043017B" w:rsidRPr="00362D7D" w:rsidRDefault="008909DB" w:rsidP="00F84E26">
      <w:pPr>
        <w:spacing w:after="200" w:line="360" w:lineRule="auto"/>
        <w:ind w:firstLine="708"/>
        <w:jc w:val="both"/>
        <w:rPr>
          <w:lang w:val="en-US"/>
        </w:rPr>
      </w:pPr>
      <w:r w:rsidRPr="00362D7D">
        <w:rPr>
          <w:rFonts w:eastAsia="Cambria"/>
          <w:lang w:val="en-US"/>
        </w:rPr>
        <w:t xml:space="preserve">The gangs of </w:t>
      </w:r>
      <w:r w:rsidR="00F84E26">
        <w:rPr>
          <w:rFonts w:eastAsia="Cambria"/>
          <w:lang w:val="en-US"/>
        </w:rPr>
        <w:t>ISIS</w:t>
      </w:r>
      <w:r w:rsidRPr="00362D7D">
        <w:rPr>
          <w:rFonts w:eastAsia="Cambria"/>
          <w:lang w:val="en-US"/>
        </w:rPr>
        <w:t xml:space="preserve"> occupied </w:t>
      </w:r>
      <w:proofErr w:type="spellStart"/>
      <w:r w:rsidRPr="00362D7D">
        <w:rPr>
          <w:rFonts w:eastAsia="Cambria"/>
          <w:lang w:val="en-US"/>
        </w:rPr>
        <w:t>Sincar</w:t>
      </w:r>
      <w:proofErr w:type="spellEnd"/>
      <w:r w:rsidRPr="00362D7D">
        <w:rPr>
          <w:rFonts w:eastAsia="Cambria"/>
          <w:lang w:val="en-US"/>
        </w:rPr>
        <w:t xml:space="preserve"> by planting their flags and destroying their worship places on August 3. </w:t>
      </w:r>
      <w:proofErr w:type="spellStart"/>
      <w:r w:rsidRPr="00362D7D">
        <w:rPr>
          <w:lang w:val="en-US"/>
        </w:rPr>
        <w:t>Sincar</w:t>
      </w:r>
      <w:proofErr w:type="spellEnd"/>
      <w:r w:rsidRPr="00362D7D">
        <w:rPr>
          <w:lang w:val="en-US"/>
        </w:rPr>
        <w:t xml:space="preserve"> residents who were "defenseless" against attacks of ISIS</w:t>
      </w:r>
      <w:r w:rsidR="00F84E26">
        <w:rPr>
          <w:lang w:val="en-US"/>
        </w:rPr>
        <w:t xml:space="preserve"> fled</w:t>
      </w:r>
      <w:r w:rsidR="00662E45">
        <w:rPr>
          <w:lang w:val="en-US"/>
        </w:rPr>
        <w:t xml:space="preserve"> </w:t>
      </w:r>
      <w:r w:rsidR="00F84E26">
        <w:rPr>
          <w:lang w:val="en-US"/>
        </w:rPr>
        <w:t>to the mountains in the face the threat of massacre. The gangs started</w:t>
      </w:r>
      <w:r w:rsidRPr="00362D7D">
        <w:rPr>
          <w:lang w:val="en-US"/>
        </w:rPr>
        <w:t xml:space="preserve"> slaughter</w:t>
      </w:r>
      <w:r w:rsidR="00D549BC">
        <w:rPr>
          <w:lang w:val="en-US"/>
        </w:rPr>
        <w:t xml:space="preserve">ing </w:t>
      </w:r>
      <w:proofErr w:type="spellStart"/>
      <w:r w:rsidR="00D549BC">
        <w:rPr>
          <w:lang w:val="en-US"/>
        </w:rPr>
        <w:t>Ya</w:t>
      </w:r>
      <w:r w:rsidR="00F84E26">
        <w:rPr>
          <w:lang w:val="en-US"/>
        </w:rPr>
        <w:t>zidi</w:t>
      </w:r>
      <w:proofErr w:type="spellEnd"/>
      <w:r w:rsidR="00F84E26">
        <w:rPr>
          <w:lang w:val="en-US"/>
        </w:rPr>
        <w:t xml:space="preserve"> villages, </w:t>
      </w:r>
      <w:r w:rsidRPr="00362D7D">
        <w:rPr>
          <w:lang w:val="en-US"/>
        </w:rPr>
        <w:t>kidnapped the women and children</w:t>
      </w:r>
      <w:r w:rsidR="00F84E26">
        <w:rPr>
          <w:lang w:val="en-US"/>
        </w:rPr>
        <w:t>,</w:t>
      </w:r>
      <w:r w:rsidRPr="00362D7D">
        <w:rPr>
          <w:lang w:val="en-US"/>
        </w:rPr>
        <w:t xml:space="preserve"> and killed the men. Thousands of people </w:t>
      </w:r>
      <w:r w:rsidRPr="00362D7D">
        <w:rPr>
          <w:rFonts w:eastAsia="Cambria"/>
          <w:lang w:val="en-US"/>
        </w:rPr>
        <w:t xml:space="preserve">were forced to </w:t>
      </w:r>
      <w:r w:rsidR="00F84E26">
        <w:rPr>
          <w:rFonts w:eastAsia="Cambria"/>
          <w:lang w:val="en-US"/>
        </w:rPr>
        <w:t xml:space="preserve">flee </w:t>
      </w:r>
      <w:r w:rsidRPr="00362D7D">
        <w:rPr>
          <w:rFonts w:eastAsia="Cambria"/>
          <w:lang w:val="en-US"/>
        </w:rPr>
        <w:t>to the mountains.</w:t>
      </w:r>
      <w:r w:rsidR="00662E45">
        <w:rPr>
          <w:rFonts w:eastAsia="Cambria"/>
          <w:lang w:val="en-US"/>
        </w:rPr>
        <w:t xml:space="preserve"> </w:t>
      </w:r>
      <w:proofErr w:type="spellStart"/>
      <w:r w:rsidRPr="00362D7D">
        <w:rPr>
          <w:rFonts w:eastAsia="Cambria"/>
          <w:lang w:val="en-US"/>
        </w:rPr>
        <w:t>Sincar</w:t>
      </w:r>
      <w:proofErr w:type="spellEnd"/>
      <w:r w:rsidRPr="00362D7D">
        <w:rPr>
          <w:rFonts w:eastAsia="Cambria"/>
          <w:lang w:val="en-US"/>
        </w:rPr>
        <w:t xml:space="preserve"> people who escaped barefoot and are </w:t>
      </w:r>
      <w:r w:rsidR="00987464" w:rsidRPr="00362D7D">
        <w:rPr>
          <w:rFonts w:eastAsia="Cambria"/>
          <w:lang w:val="en-US"/>
        </w:rPr>
        <w:t>hungry</w:t>
      </w:r>
      <w:r w:rsidRPr="00362D7D">
        <w:rPr>
          <w:rFonts w:eastAsia="Cambria"/>
          <w:lang w:val="en-US"/>
        </w:rPr>
        <w:t xml:space="preserve"> and thir</w:t>
      </w:r>
      <w:r w:rsidR="00F84E26">
        <w:rPr>
          <w:rFonts w:eastAsia="Cambria"/>
          <w:lang w:val="en-US"/>
        </w:rPr>
        <w:t>s</w:t>
      </w:r>
      <w:r w:rsidRPr="00362D7D">
        <w:rPr>
          <w:rFonts w:eastAsia="Cambria"/>
          <w:lang w:val="en-US"/>
        </w:rPr>
        <w:t xml:space="preserve">ty and were mainly composed of women and children began to struggle for life in the </w:t>
      </w:r>
      <w:proofErr w:type="spellStart"/>
      <w:proofErr w:type="gramStart"/>
      <w:r w:rsidRPr="00362D7D">
        <w:rPr>
          <w:rFonts w:eastAsia="Cambria"/>
          <w:lang w:val="en-US"/>
        </w:rPr>
        <w:t>mountains.Children</w:t>
      </w:r>
      <w:proofErr w:type="spellEnd"/>
      <w:proofErr w:type="gramEnd"/>
      <w:r w:rsidRPr="00362D7D">
        <w:rPr>
          <w:rFonts w:eastAsia="Cambria"/>
          <w:lang w:val="en-US"/>
        </w:rPr>
        <w:t xml:space="preserve"> who could not meet basic food and drink needs in desert climates died in the arms of their parents. The families who could </w:t>
      </w:r>
      <w:r w:rsidR="0083579C">
        <w:rPr>
          <w:rFonts w:eastAsia="Cambria"/>
          <w:lang w:val="en-US"/>
        </w:rPr>
        <w:t xml:space="preserve">go </w:t>
      </w:r>
      <w:r w:rsidRPr="00362D7D">
        <w:rPr>
          <w:rFonts w:eastAsia="Cambria"/>
          <w:lang w:val="en-US"/>
        </w:rPr>
        <w:t>to other provinces and had passport/</w:t>
      </w:r>
      <w:r w:rsidR="0083579C">
        <w:rPr>
          <w:rFonts w:eastAsia="Cambria"/>
          <w:lang w:val="en-US"/>
        </w:rPr>
        <w:t>ability</w:t>
      </w:r>
      <w:r w:rsidRPr="00362D7D">
        <w:rPr>
          <w:rFonts w:eastAsia="Cambria"/>
          <w:lang w:val="en-US"/>
        </w:rPr>
        <w:t xml:space="preserve"> went to </w:t>
      </w:r>
      <w:proofErr w:type="spellStart"/>
      <w:r w:rsidRPr="00362D7D">
        <w:rPr>
          <w:rFonts w:eastAsia="Cambria"/>
          <w:lang w:val="en-US"/>
        </w:rPr>
        <w:t>Duhok</w:t>
      </w:r>
      <w:proofErr w:type="spellEnd"/>
      <w:r w:rsidRPr="00362D7D">
        <w:rPr>
          <w:rFonts w:eastAsia="Cambria"/>
          <w:lang w:val="en-US"/>
        </w:rPr>
        <w:t xml:space="preserve">, </w:t>
      </w:r>
      <w:proofErr w:type="spellStart"/>
      <w:r w:rsidRPr="00362D7D">
        <w:rPr>
          <w:rFonts w:eastAsia="Cambria"/>
          <w:lang w:val="en-US"/>
        </w:rPr>
        <w:t>Zaxo</w:t>
      </w:r>
      <w:proofErr w:type="spellEnd"/>
      <w:r w:rsidRPr="00362D7D">
        <w:rPr>
          <w:rFonts w:eastAsia="Cambria"/>
          <w:lang w:val="en-US"/>
        </w:rPr>
        <w:t xml:space="preserve">, </w:t>
      </w:r>
      <w:proofErr w:type="spellStart"/>
      <w:r w:rsidRPr="00362D7D">
        <w:rPr>
          <w:rFonts w:eastAsia="Cambria"/>
          <w:lang w:val="en-US"/>
        </w:rPr>
        <w:t>Laleş</w:t>
      </w:r>
      <w:proofErr w:type="spellEnd"/>
      <w:r w:rsidRPr="00362D7D">
        <w:rPr>
          <w:rFonts w:eastAsia="Cambria"/>
          <w:lang w:val="en-US"/>
        </w:rPr>
        <w:t xml:space="preserve">, </w:t>
      </w:r>
      <w:proofErr w:type="spellStart"/>
      <w:r w:rsidRPr="00362D7D">
        <w:rPr>
          <w:rFonts w:eastAsia="Cambria"/>
          <w:lang w:val="en-US"/>
        </w:rPr>
        <w:t>Uludere</w:t>
      </w:r>
      <w:proofErr w:type="spellEnd"/>
      <w:r w:rsidRPr="00362D7D">
        <w:rPr>
          <w:rFonts w:eastAsia="Cambria"/>
          <w:lang w:val="en-US"/>
        </w:rPr>
        <w:t xml:space="preserve">, </w:t>
      </w:r>
      <w:proofErr w:type="spellStart"/>
      <w:r w:rsidRPr="00362D7D">
        <w:rPr>
          <w:rFonts w:eastAsia="Cambria"/>
          <w:lang w:val="en-US"/>
        </w:rPr>
        <w:t>Silopi</w:t>
      </w:r>
      <w:proofErr w:type="spellEnd"/>
      <w:r w:rsidRPr="00362D7D">
        <w:rPr>
          <w:rFonts w:eastAsia="Cambria"/>
          <w:lang w:val="en-US"/>
        </w:rPr>
        <w:t xml:space="preserve">, </w:t>
      </w:r>
      <w:proofErr w:type="spellStart"/>
      <w:r w:rsidRPr="00362D7D">
        <w:rPr>
          <w:rFonts w:eastAsia="Cambria"/>
          <w:lang w:val="en-US"/>
        </w:rPr>
        <w:t>Cizre</w:t>
      </w:r>
      <w:proofErr w:type="spellEnd"/>
      <w:r w:rsidRPr="00362D7D">
        <w:rPr>
          <w:rFonts w:eastAsia="Cambria"/>
          <w:lang w:val="en-US"/>
        </w:rPr>
        <w:t xml:space="preserve">, </w:t>
      </w:r>
      <w:proofErr w:type="spellStart"/>
      <w:r w:rsidRPr="00362D7D">
        <w:rPr>
          <w:rFonts w:eastAsia="Cambria"/>
          <w:lang w:val="en-US"/>
        </w:rPr>
        <w:t>Midyat</w:t>
      </w:r>
      <w:proofErr w:type="spellEnd"/>
      <w:r w:rsidRPr="00362D7D">
        <w:rPr>
          <w:rFonts w:eastAsia="Cambria"/>
          <w:lang w:val="en-US"/>
        </w:rPr>
        <w:t xml:space="preserve"> and </w:t>
      </w:r>
      <w:proofErr w:type="spellStart"/>
      <w:r w:rsidRPr="00362D7D">
        <w:rPr>
          <w:rFonts w:eastAsia="Cambria"/>
          <w:lang w:val="en-US"/>
        </w:rPr>
        <w:t>Nusaybin</w:t>
      </w:r>
      <w:proofErr w:type="spellEnd"/>
      <w:r w:rsidRPr="00362D7D">
        <w:rPr>
          <w:rFonts w:eastAsia="Cambria"/>
          <w:lang w:val="en-US"/>
        </w:rPr>
        <w:t xml:space="preserve">, </w:t>
      </w:r>
      <w:proofErr w:type="spellStart"/>
      <w:r w:rsidRPr="00362D7D">
        <w:rPr>
          <w:rFonts w:eastAsia="Cambria"/>
          <w:lang w:val="en-US"/>
        </w:rPr>
        <w:t>Viranşehir</w:t>
      </w:r>
      <w:proofErr w:type="spellEnd"/>
      <w:r w:rsidRPr="00362D7D">
        <w:rPr>
          <w:rFonts w:eastAsia="Cambria"/>
          <w:lang w:val="en-US"/>
        </w:rPr>
        <w:t xml:space="preserve">, Batman and </w:t>
      </w:r>
      <w:proofErr w:type="spellStart"/>
      <w:r w:rsidRPr="00362D7D">
        <w:rPr>
          <w:rFonts w:eastAsia="Cambria"/>
          <w:lang w:val="en-US"/>
        </w:rPr>
        <w:t>Amed.</w:t>
      </w:r>
      <w:r w:rsidRPr="00362D7D">
        <w:rPr>
          <w:lang w:val="en-US"/>
        </w:rPr>
        <w:t>Moreover</w:t>
      </w:r>
      <w:proofErr w:type="spellEnd"/>
      <w:r w:rsidRPr="00362D7D">
        <w:rPr>
          <w:lang w:val="en-US"/>
        </w:rPr>
        <w:t xml:space="preserve">, tens of thousands of people without any identification could cross the </w:t>
      </w:r>
      <w:proofErr w:type="spellStart"/>
      <w:r w:rsidRPr="00362D7D">
        <w:rPr>
          <w:lang w:val="en-US"/>
        </w:rPr>
        <w:t>Roboski</w:t>
      </w:r>
      <w:proofErr w:type="spellEnd"/>
      <w:r w:rsidRPr="00362D7D">
        <w:rPr>
          <w:lang w:val="en-US"/>
        </w:rPr>
        <w:t xml:space="preserve"> border</w:t>
      </w:r>
      <w:r w:rsidR="0083579C">
        <w:rPr>
          <w:lang w:val="en-US"/>
        </w:rPr>
        <w:t xml:space="preserve"> into Turkey</w:t>
      </w:r>
      <w:r w:rsidRPr="00362D7D">
        <w:rPr>
          <w:lang w:val="en-US"/>
        </w:rPr>
        <w:t xml:space="preserve">. Migration is still ongoing. </w:t>
      </w:r>
    </w:p>
    <w:p w:rsidR="0043017B" w:rsidRPr="00362D7D" w:rsidRDefault="008909DB" w:rsidP="00987464">
      <w:pPr>
        <w:spacing w:after="200" w:line="360" w:lineRule="auto"/>
        <w:ind w:firstLine="708"/>
        <w:jc w:val="both"/>
        <w:rPr>
          <w:lang w:val="en-US"/>
        </w:rPr>
      </w:pPr>
      <w:r w:rsidRPr="00362D7D">
        <w:rPr>
          <w:lang w:val="en-US"/>
        </w:rPr>
        <w:t xml:space="preserve">The </w:t>
      </w:r>
      <w:proofErr w:type="gramStart"/>
      <w:r w:rsidRPr="00362D7D">
        <w:rPr>
          <w:lang w:val="en-US"/>
        </w:rPr>
        <w:t xml:space="preserve">cries of those </w:t>
      </w:r>
      <w:r w:rsidR="00987464" w:rsidRPr="00362D7D">
        <w:rPr>
          <w:lang w:val="en-US"/>
        </w:rPr>
        <w:t>people,</w:t>
      </w:r>
      <w:r w:rsidRPr="00362D7D">
        <w:rPr>
          <w:lang w:val="en-US"/>
        </w:rPr>
        <w:t xml:space="preserve"> who created long queue</w:t>
      </w:r>
      <w:r w:rsidR="0083579C">
        <w:rPr>
          <w:lang w:val="en-US"/>
        </w:rPr>
        <w:t>s</w:t>
      </w:r>
      <w:r w:rsidRPr="00362D7D">
        <w:rPr>
          <w:lang w:val="en-US"/>
        </w:rPr>
        <w:t xml:space="preserve"> with their bare feet in </w:t>
      </w:r>
      <w:proofErr w:type="spellStart"/>
      <w:r w:rsidRPr="00362D7D">
        <w:rPr>
          <w:lang w:val="en-US"/>
        </w:rPr>
        <w:t>Sincar</w:t>
      </w:r>
      <w:proofErr w:type="spellEnd"/>
      <w:r w:rsidR="00662E45">
        <w:rPr>
          <w:lang w:val="en-US"/>
        </w:rPr>
        <w:t xml:space="preserve"> </w:t>
      </w:r>
      <w:r w:rsidR="0083579C">
        <w:rPr>
          <w:lang w:val="en-US"/>
        </w:rPr>
        <w:t>Mountains</w:t>
      </w:r>
      <w:r w:rsidRPr="00362D7D">
        <w:rPr>
          <w:lang w:val="en-US"/>
        </w:rPr>
        <w:t>, were announced by the press to the world</w:t>
      </w:r>
      <w:proofErr w:type="gramEnd"/>
      <w:r w:rsidRPr="00362D7D">
        <w:rPr>
          <w:lang w:val="en-US"/>
        </w:rPr>
        <w:t xml:space="preserve">. Women were </w:t>
      </w:r>
      <w:r w:rsidR="00662E45">
        <w:rPr>
          <w:lang w:val="en-US"/>
        </w:rPr>
        <w:t xml:space="preserve">saying that their daughters had </w:t>
      </w:r>
      <w:r w:rsidR="0083579C">
        <w:rPr>
          <w:lang w:val="en-US"/>
        </w:rPr>
        <w:t>been kidnapped and husbands killed. As time passed, it ca</w:t>
      </w:r>
      <w:r w:rsidRPr="00362D7D">
        <w:rPr>
          <w:lang w:val="en-US"/>
        </w:rPr>
        <w:t xml:space="preserve">me </w:t>
      </w:r>
      <w:r w:rsidR="0083579C">
        <w:rPr>
          <w:lang w:val="en-US"/>
        </w:rPr>
        <w:t>out that thousands of women had</w:t>
      </w:r>
      <w:r w:rsidRPr="00362D7D">
        <w:rPr>
          <w:lang w:val="en-US"/>
        </w:rPr>
        <w:t xml:space="preserve"> been kidnap</w:t>
      </w:r>
      <w:r w:rsidR="0083579C">
        <w:rPr>
          <w:lang w:val="en-US"/>
        </w:rPr>
        <w:t xml:space="preserve">ped and many killed </w:t>
      </w:r>
      <w:r w:rsidRPr="00362D7D">
        <w:rPr>
          <w:lang w:val="en-US"/>
        </w:rPr>
        <w:t xml:space="preserve">in the villages. </w:t>
      </w:r>
      <w:r w:rsidR="0083579C">
        <w:rPr>
          <w:rFonts w:eastAsia="Cambria"/>
          <w:lang w:val="en-US"/>
        </w:rPr>
        <w:t>The tale</w:t>
      </w:r>
      <w:r w:rsidRPr="00362D7D">
        <w:rPr>
          <w:rFonts w:eastAsia="Cambria"/>
          <w:lang w:val="en-US"/>
        </w:rPr>
        <w:t xml:space="preserve"> of brutality has not been clarified yet in </w:t>
      </w:r>
      <w:proofErr w:type="spellStart"/>
      <w:r w:rsidRPr="00362D7D">
        <w:rPr>
          <w:rFonts w:eastAsia="Cambria"/>
          <w:lang w:val="en-US"/>
        </w:rPr>
        <w:t>Sincar</w:t>
      </w:r>
      <w:proofErr w:type="spellEnd"/>
      <w:r w:rsidR="0083579C">
        <w:rPr>
          <w:rFonts w:eastAsia="Cambria"/>
          <w:lang w:val="en-US"/>
        </w:rPr>
        <w:t>,</w:t>
      </w:r>
      <w:r w:rsidRPr="00362D7D">
        <w:rPr>
          <w:rFonts w:eastAsia="Cambria"/>
          <w:lang w:val="en-US"/>
        </w:rPr>
        <w:t xml:space="preserve"> where </w:t>
      </w:r>
      <w:r w:rsidR="00987464" w:rsidRPr="00362D7D">
        <w:rPr>
          <w:rFonts w:eastAsia="Cambria"/>
          <w:lang w:val="en-US"/>
        </w:rPr>
        <w:t>slaughter was</w:t>
      </w:r>
      <w:r w:rsidRPr="00362D7D">
        <w:rPr>
          <w:rFonts w:eastAsia="Cambria"/>
          <w:lang w:val="en-US"/>
        </w:rPr>
        <w:t xml:space="preserve"> carried out in its </w:t>
      </w:r>
      <w:proofErr w:type="spellStart"/>
      <w:proofErr w:type="gramStart"/>
      <w:r w:rsidRPr="00362D7D">
        <w:rPr>
          <w:rFonts w:eastAsia="Cambria"/>
          <w:lang w:val="en-US"/>
        </w:rPr>
        <w:t>villages.</w:t>
      </w:r>
      <w:r w:rsidRPr="00362D7D">
        <w:rPr>
          <w:lang w:val="en-US"/>
        </w:rPr>
        <w:t>Because</w:t>
      </w:r>
      <w:proofErr w:type="spellEnd"/>
      <w:proofErr w:type="gramEnd"/>
      <w:r w:rsidRPr="00362D7D">
        <w:rPr>
          <w:lang w:val="en-US"/>
        </w:rPr>
        <w:t xml:space="preserve"> of this situation, especially the center of </w:t>
      </w:r>
      <w:proofErr w:type="spellStart"/>
      <w:r w:rsidRPr="00362D7D">
        <w:rPr>
          <w:lang w:val="en-US"/>
        </w:rPr>
        <w:t>Sincar</w:t>
      </w:r>
      <w:proofErr w:type="spellEnd"/>
      <w:r w:rsidR="00662E45">
        <w:rPr>
          <w:lang w:val="en-US"/>
        </w:rPr>
        <w:t xml:space="preserve"> </w:t>
      </w:r>
      <w:r w:rsidR="0083579C">
        <w:rPr>
          <w:lang w:val="en-US"/>
        </w:rPr>
        <w:t xml:space="preserve">and almost all of the villages and </w:t>
      </w:r>
      <w:r w:rsidRPr="00362D7D">
        <w:rPr>
          <w:lang w:val="en-US"/>
        </w:rPr>
        <w:t xml:space="preserve">districts around it are empty. The number of </w:t>
      </w:r>
      <w:proofErr w:type="gramStart"/>
      <w:r w:rsidR="00987464" w:rsidRPr="00362D7D">
        <w:rPr>
          <w:lang w:val="en-US"/>
        </w:rPr>
        <w:t>families</w:t>
      </w:r>
      <w:proofErr w:type="gramEnd"/>
      <w:r w:rsidR="0083579C">
        <w:rPr>
          <w:lang w:val="en-US"/>
        </w:rPr>
        <w:t xml:space="preserve"> who fled </w:t>
      </w:r>
      <w:r w:rsidRPr="00362D7D">
        <w:rPr>
          <w:lang w:val="en-US"/>
        </w:rPr>
        <w:t>everything</w:t>
      </w:r>
      <w:r w:rsidR="0083579C">
        <w:rPr>
          <w:lang w:val="en-US"/>
        </w:rPr>
        <w:t xml:space="preserve"> except with the clothes on their backs</w:t>
      </w:r>
      <w:r w:rsidRPr="00362D7D">
        <w:rPr>
          <w:lang w:val="en-US"/>
        </w:rPr>
        <w:t>, has reached 500 thousand. About 350 tho</w:t>
      </w:r>
      <w:r w:rsidR="00987464">
        <w:rPr>
          <w:lang w:val="en-US"/>
        </w:rPr>
        <w:t xml:space="preserve">usand of them are still located </w:t>
      </w:r>
      <w:r w:rsidRPr="00362D7D">
        <w:rPr>
          <w:rFonts w:eastAsia="Cambria"/>
          <w:lang w:val="en-US"/>
        </w:rPr>
        <w:t xml:space="preserve">in and around </w:t>
      </w:r>
      <w:proofErr w:type="spellStart"/>
      <w:r w:rsidRPr="00362D7D">
        <w:rPr>
          <w:rFonts w:eastAsia="Cambria"/>
          <w:lang w:val="en-US"/>
        </w:rPr>
        <w:t>Duhok</w:t>
      </w:r>
      <w:proofErr w:type="spellEnd"/>
      <w:r w:rsidRPr="00362D7D">
        <w:rPr>
          <w:rFonts w:eastAsia="Cambria"/>
          <w:lang w:val="en-US"/>
        </w:rPr>
        <w:t xml:space="preserve"> and </w:t>
      </w:r>
      <w:proofErr w:type="spellStart"/>
      <w:r w:rsidRPr="00362D7D">
        <w:rPr>
          <w:rFonts w:eastAsia="Cambria"/>
          <w:lang w:val="en-US"/>
        </w:rPr>
        <w:t>Zaxo.</w:t>
      </w:r>
      <w:r w:rsidR="0083579C">
        <w:rPr>
          <w:lang w:val="en-US"/>
        </w:rPr>
        <w:t>The</w:t>
      </w:r>
      <w:proofErr w:type="spellEnd"/>
      <w:r w:rsidR="0083579C">
        <w:rPr>
          <w:lang w:val="en-US"/>
        </w:rPr>
        <w:t xml:space="preserve"> o</w:t>
      </w:r>
      <w:r w:rsidRPr="00362D7D">
        <w:rPr>
          <w:lang w:val="en-US"/>
        </w:rPr>
        <w:t xml:space="preserve">ther region where the wave of immigration is the most intense is </w:t>
      </w:r>
      <w:proofErr w:type="spellStart"/>
      <w:r w:rsidRPr="00362D7D">
        <w:rPr>
          <w:lang w:val="en-US"/>
        </w:rPr>
        <w:t>Rojava</w:t>
      </w:r>
      <w:proofErr w:type="spellEnd"/>
      <w:r w:rsidRPr="00362D7D">
        <w:rPr>
          <w:lang w:val="en-US"/>
        </w:rPr>
        <w:t xml:space="preserve">. The number of people who were brought to </w:t>
      </w:r>
      <w:proofErr w:type="spellStart"/>
      <w:r w:rsidRPr="00362D7D">
        <w:rPr>
          <w:lang w:val="en-US"/>
        </w:rPr>
        <w:t>Rojava</w:t>
      </w:r>
      <w:proofErr w:type="spellEnd"/>
      <w:r w:rsidRPr="00362D7D">
        <w:rPr>
          <w:lang w:val="en-US"/>
        </w:rPr>
        <w:t xml:space="preserve"> via safe</w:t>
      </w:r>
      <w:r w:rsidR="0083579C">
        <w:rPr>
          <w:lang w:val="en-US"/>
        </w:rPr>
        <w:t xml:space="preserve"> corridor opened by YPG forces </w:t>
      </w:r>
      <w:r w:rsidRPr="00362D7D">
        <w:rPr>
          <w:lang w:val="en-US"/>
        </w:rPr>
        <w:t xml:space="preserve">exceeded 100 thousand. Nearly 20 thousand people with </w:t>
      </w:r>
      <w:r w:rsidR="0083579C">
        <w:rPr>
          <w:lang w:val="en-US"/>
        </w:rPr>
        <w:t xml:space="preserve">or without </w:t>
      </w:r>
      <w:r w:rsidRPr="00362D7D">
        <w:rPr>
          <w:lang w:val="en-US"/>
        </w:rPr>
        <w:t>passport</w:t>
      </w:r>
      <w:r w:rsidR="0083579C">
        <w:rPr>
          <w:lang w:val="en-US"/>
        </w:rPr>
        <w:t>s</w:t>
      </w:r>
      <w:r w:rsidRPr="00362D7D">
        <w:rPr>
          <w:lang w:val="en-US"/>
        </w:rPr>
        <w:t xml:space="preserve"> passed to Northern Kurdistan (Turkey Kurdistan). </w:t>
      </w:r>
    </w:p>
    <w:p w:rsidR="0043017B" w:rsidRPr="00362D7D" w:rsidRDefault="0083579C" w:rsidP="00987464">
      <w:pPr>
        <w:spacing w:after="200" w:line="360" w:lineRule="auto"/>
        <w:ind w:firstLine="708"/>
        <w:jc w:val="both"/>
        <w:rPr>
          <w:lang w:val="en-US"/>
        </w:rPr>
      </w:pPr>
      <w:r>
        <w:rPr>
          <w:rFonts w:eastAsia="Cambria"/>
          <w:lang w:val="en-US"/>
        </w:rPr>
        <w:t xml:space="preserve">Another major wave of migration </w:t>
      </w:r>
      <w:r w:rsidR="00987464" w:rsidRPr="00362D7D">
        <w:rPr>
          <w:rFonts w:eastAsia="Cambria"/>
          <w:lang w:val="en-US"/>
        </w:rPr>
        <w:t>occurred</w:t>
      </w:r>
      <w:r w:rsidR="008909DB" w:rsidRPr="00362D7D">
        <w:rPr>
          <w:rFonts w:eastAsia="Cambria"/>
          <w:lang w:val="en-US"/>
        </w:rPr>
        <w:t xml:space="preserve"> because of the evacuation of the </w:t>
      </w:r>
      <w:proofErr w:type="spellStart"/>
      <w:r w:rsidR="008909DB" w:rsidRPr="00362D7D">
        <w:rPr>
          <w:rFonts w:eastAsia="Cambria"/>
          <w:lang w:val="en-US"/>
        </w:rPr>
        <w:t>M</w:t>
      </w:r>
      <w:r>
        <w:rPr>
          <w:rFonts w:eastAsia="Cambria"/>
          <w:lang w:val="en-US"/>
        </w:rPr>
        <w:t>ax</w:t>
      </w:r>
      <w:r w:rsidR="008909DB" w:rsidRPr="00362D7D">
        <w:rPr>
          <w:rFonts w:eastAsia="Cambria"/>
          <w:lang w:val="en-US"/>
        </w:rPr>
        <w:t>mur</w:t>
      </w:r>
      <w:proofErr w:type="spellEnd"/>
      <w:r w:rsidR="008909DB" w:rsidRPr="00362D7D">
        <w:rPr>
          <w:rFonts w:eastAsia="Cambria"/>
          <w:lang w:val="en-US"/>
        </w:rPr>
        <w:t xml:space="preserve"> camp.</w:t>
      </w:r>
      <w:r w:rsidR="00662E45">
        <w:rPr>
          <w:rFonts w:eastAsia="Cambria"/>
          <w:lang w:val="en-US"/>
        </w:rPr>
        <w:t xml:space="preserve"> </w:t>
      </w:r>
      <w:r w:rsidR="008909DB" w:rsidRPr="00362D7D">
        <w:rPr>
          <w:rFonts w:eastAsia="Cambria"/>
          <w:lang w:val="en-US"/>
        </w:rPr>
        <w:t xml:space="preserve">People in the camp, which was evacuated by PKK and YPG before the attack, were </w:t>
      </w:r>
      <w:r w:rsidR="008909DB" w:rsidRPr="00362D7D">
        <w:rPr>
          <w:rFonts w:eastAsia="Cambria"/>
          <w:lang w:val="en-US"/>
        </w:rPr>
        <w:lastRenderedPageBreak/>
        <w:t>transferred to</w:t>
      </w:r>
      <w:r>
        <w:rPr>
          <w:rFonts w:eastAsia="Cambria"/>
          <w:lang w:val="en-US"/>
        </w:rPr>
        <w:t xml:space="preserve"> safe places. People removed </w:t>
      </w:r>
      <w:r w:rsidR="008909DB" w:rsidRPr="00362D7D">
        <w:rPr>
          <w:rFonts w:eastAsia="Cambria"/>
          <w:lang w:val="en-US"/>
        </w:rPr>
        <w:t xml:space="preserve">from the camp were settled in </w:t>
      </w:r>
      <w:proofErr w:type="spellStart"/>
      <w:r w:rsidR="008909DB" w:rsidRPr="00362D7D">
        <w:rPr>
          <w:rFonts w:eastAsia="Cambria"/>
          <w:lang w:val="en-US"/>
        </w:rPr>
        <w:t>Rojava</w:t>
      </w:r>
      <w:proofErr w:type="spellEnd"/>
      <w:r w:rsidR="008909DB" w:rsidRPr="00362D7D">
        <w:rPr>
          <w:rFonts w:eastAsia="Cambria"/>
          <w:lang w:val="en-US"/>
        </w:rPr>
        <w:t xml:space="preserve">, </w:t>
      </w:r>
      <w:proofErr w:type="spellStart"/>
      <w:r w:rsidR="008909DB" w:rsidRPr="00362D7D">
        <w:rPr>
          <w:rFonts w:eastAsia="Cambria"/>
          <w:lang w:val="en-US"/>
        </w:rPr>
        <w:t>Ranya</w:t>
      </w:r>
      <w:proofErr w:type="spellEnd"/>
      <w:r w:rsidR="008909DB" w:rsidRPr="00362D7D">
        <w:rPr>
          <w:rFonts w:eastAsia="Cambria"/>
          <w:lang w:val="en-US"/>
        </w:rPr>
        <w:t xml:space="preserve"> and other safe places.</w:t>
      </w:r>
    </w:p>
    <w:p w:rsidR="0043017B" w:rsidRPr="00362D7D" w:rsidRDefault="0083579C" w:rsidP="00987464">
      <w:pPr>
        <w:spacing w:after="200" w:line="360" w:lineRule="auto"/>
        <w:ind w:firstLine="708"/>
        <w:jc w:val="both"/>
        <w:rPr>
          <w:lang w:val="en-US"/>
        </w:rPr>
      </w:pPr>
      <w:r>
        <w:rPr>
          <w:rFonts w:eastAsia="Cambria"/>
          <w:lang w:val="en-US"/>
        </w:rPr>
        <w:t xml:space="preserve">The </w:t>
      </w:r>
      <w:r w:rsidR="008909DB" w:rsidRPr="00362D7D">
        <w:rPr>
          <w:rFonts w:eastAsia="Cambria"/>
          <w:lang w:val="en-US"/>
        </w:rPr>
        <w:t>U.S.A, EU and UN Sec</w:t>
      </w:r>
      <w:r>
        <w:rPr>
          <w:rFonts w:eastAsia="Cambria"/>
          <w:lang w:val="en-US"/>
        </w:rPr>
        <w:t xml:space="preserve">urity Council were effective in calling attention and taking action and calling attention to the plight of the people of </w:t>
      </w:r>
      <w:proofErr w:type="spellStart"/>
      <w:r>
        <w:rPr>
          <w:rFonts w:eastAsia="Cambria"/>
          <w:lang w:val="en-US"/>
        </w:rPr>
        <w:t>Sincar</w:t>
      </w:r>
      <w:proofErr w:type="spellEnd"/>
      <w:r>
        <w:rPr>
          <w:rFonts w:eastAsia="Cambria"/>
          <w:lang w:val="en-US"/>
        </w:rPr>
        <w:t xml:space="preserve"> and the threat of ISIS. </w:t>
      </w:r>
    </w:p>
    <w:p w:rsidR="0043017B" w:rsidRPr="00362D7D" w:rsidRDefault="0083579C" w:rsidP="00987464">
      <w:pPr>
        <w:spacing w:after="200" w:line="360" w:lineRule="auto"/>
        <w:ind w:firstLine="708"/>
        <w:jc w:val="both"/>
        <w:rPr>
          <w:lang w:val="en-US"/>
        </w:rPr>
      </w:pPr>
      <w:r>
        <w:rPr>
          <w:lang w:val="en-US"/>
        </w:rPr>
        <w:t xml:space="preserve">With the </w:t>
      </w:r>
      <w:r w:rsidR="008909DB" w:rsidRPr="00362D7D">
        <w:rPr>
          <w:lang w:val="en-US"/>
        </w:rPr>
        <w:t xml:space="preserve">historical background </w:t>
      </w:r>
      <w:r w:rsidR="00987464" w:rsidRPr="00362D7D">
        <w:rPr>
          <w:lang w:val="en-US"/>
        </w:rPr>
        <w:t>summarized</w:t>
      </w:r>
      <w:r w:rsidR="008909DB" w:rsidRPr="00362D7D">
        <w:rPr>
          <w:lang w:val="en-US"/>
        </w:rPr>
        <w:t xml:space="preserve"> above and current situation, the committee (Democratic Party of Regions representatives, Peoples Democratic Party representatives, women organizations' representatives) established within </w:t>
      </w:r>
      <w:r>
        <w:rPr>
          <w:lang w:val="en-US"/>
        </w:rPr>
        <w:t xml:space="preserve">Democratic Society Congress visited </w:t>
      </w:r>
      <w:proofErr w:type="spellStart"/>
      <w:r>
        <w:rPr>
          <w:lang w:val="en-US"/>
        </w:rPr>
        <w:t>Max</w:t>
      </w:r>
      <w:r w:rsidR="008909DB" w:rsidRPr="00362D7D">
        <w:rPr>
          <w:lang w:val="en-US"/>
        </w:rPr>
        <w:t>mur</w:t>
      </w:r>
      <w:proofErr w:type="spellEnd"/>
      <w:r w:rsidR="008909DB" w:rsidRPr="00362D7D">
        <w:rPr>
          <w:lang w:val="en-US"/>
        </w:rPr>
        <w:t xml:space="preserve">, some provinces of South Kurdistan and </w:t>
      </w:r>
      <w:proofErr w:type="spellStart"/>
      <w:r w:rsidR="008909DB" w:rsidRPr="00362D7D">
        <w:rPr>
          <w:lang w:val="en-US"/>
        </w:rPr>
        <w:t>Cizire</w:t>
      </w:r>
      <w:proofErr w:type="spellEnd"/>
      <w:r w:rsidR="008909DB" w:rsidRPr="00362D7D">
        <w:rPr>
          <w:lang w:val="en-US"/>
        </w:rPr>
        <w:t xml:space="preserve"> Canton, which is the biggest canton in </w:t>
      </w:r>
      <w:proofErr w:type="spellStart"/>
      <w:r w:rsidR="008909DB" w:rsidRPr="00362D7D">
        <w:rPr>
          <w:lang w:val="en-US"/>
        </w:rPr>
        <w:t>Rojava</w:t>
      </w:r>
      <w:proofErr w:type="spellEnd"/>
      <w:r w:rsidR="008909DB" w:rsidRPr="00362D7D">
        <w:rPr>
          <w:lang w:val="en-US"/>
        </w:rPr>
        <w:t xml:space="preserve"> and was established in the first month of 2014 after the declaration </w:t>
      </w:r>
      <w:r>
        <w:rPr>
          <w:lang w:val="en-US"/>
        </w:rPr>
        <w:t xml:space="preserve">of </w:t>
      </w:r>
      <w:r w:rsidR="008909DB" w:rsidRPr="00362D7D">
        <w:rPr>
          <w:lang w:val="en-US"/>
        </w:rPr>
        <w:t>democratic autonomy in 19 July 2012.</w:t>
      </w:r>
      <w:r>
        <w:rPr>
          <w:rFonts w:eastAsia="Cambria"/>
          <w:lang w:val="en-US"/>
        </w:rPr>
        <w:t xml:space="preserve">The main objective </w:t>
      </w:r>
      <w:r w:rsidR="008909DB" w:rsidRPr="00362D7D">
        <w:rPr>
          <w:rFonts w:eastAsia="Cambria"/>
          <w:lang w:val="en-US"/>
        </w:rPr>
        <w:t xml:space="preserve">of these interviews is national unity of Kurds and an urgent solution plan for migrated people. </w:t>
      </w:r>
    </w:p>
    <w:p w:rsidR="0043017B" w:rsidRPr="00362D7D" w:rsidRDefault="008909DB" w:rsidP="00987464">
      <w:pPr>
        <w:spacing w:after="200" w:line="360" w:lineRule="auto"/>
        <w:jc w:val="both"/>
        <w:rPr>
          <w:lang w:val="en-US"/>
        </w:rPr>
      </w:pPr>
      <w:r w:rsidRPr="00362D7D">
        <w:rPr>
          <w:rFonts w:eastAsia="Cambria"/>
          <w:lang w:val="en-US"/>
        </w:rPr>
        <w:t> </w:t>
      </w:r>
    </w:p>
    <w:p w:rsidR="0043017B" w:rsidRPr="00362D7D" w:rsidRDefault="008909DB" w:rsidP="00987464">
      <w:pPr>
        <w:spacing w:after="200" w:line="360" w:lineRule="auto"/>
        <w:ind w:firstLine="708"/>
        <w:jc w:val="both"/>
        <w:rPr>
          <w:lang w:val="en-US"/>
        </w:rPr>
      </w:pPr>
      <w:r w:rsidRPr="00362D7D">
        <w:rPr>
          <w:rFonts w:eastAsia="Cambria"/>
          <w:b/>
          <w:bCs/>
          <w:lang w:val="en-US"/>
        </w:rPr>
        <w:t xml:space="preserve">COMMITTEE'S WORK SCHEDULE / EVENTS </w:t>
      </w:r>
    </w:p>
    <w:p w:rsidR="0043017B" w:rsidRPr="00362D7D" w:rsidRDefault="008909DB" w:rsidP="00987464">
      <w:pPr>
        <w:spacing w:after="200" w:line="360" w:lineRule="auto"/>
        <w:ind w:firstLine="708"/>
        <w:jc w:val="both"/>
        <w:rPr>
          <w:lang w:val="en-US"/>
        </w:rPr>
      </w:pPr>
      <w:r w:rsidRPr="00362D7D">
        <w:rPr>
          <w:lang w:val="en-US"/>
        </w:rPr>
        <w:t xml:space="preserve">August 16, 2014 </w:t>
      </w:r>
      <w:proofErr w:type="spellStart"/>
      <w:r w:rsidRPr="00362D7D">
        <w:rPr>
          <w:lang w:val="en-US"/>
        </w:rPr>
        <w:t>Zaxo</w:t>
      </w:r>
      <w:proofErr w:type="spellEnd"/>
      <w:r w:rsidRPr="00362D7D">
        <w:rPr>
          <w:lang w:val="en-US"/>
        </w:rPr>
        <w:t xml:space="preserve">, </w:t>
      </w:r>
      <w:proofErr w:type="spellStart"/>
      <w:r w:rsidRPr="00362D7D">
        <w:rPr>
          <w:lang w:val="en-US"/>
        </w:rPr>
        <w:t>Duhok</w:t>
      </w:r>
      <w:proofErr w:type="spellEnd"/>
      <w:r w:rsidRPr="00362D7D">
        <w:rPr>
          <w:lang w:val="en-US"/>
        </w:rPr>
        <w:t xml:space="preserve"> and </w:t>
      </w:r>
      <w:proofErr w:type="spellStart"/>
      <w:r w:rsidRPr="00362D7D">
        <w:rPr>
          <w:lang w:val="en-US"/>
        </w:rPr>
        <w:t>Beyta</w:t>
      </w:r>
      <w:proofErr w:type="spellEnd"/>
      <w:r w:rsidR="00D549BC">
        <w:rPr>
          <w:lang w:val="en-US"/>
        </w:rPr>
        <w:t xml:space="preserve"> </w:t>
      </w:r>
      <w:proofErr w:type="spellStart"/>
      <w:r w:rsidRPr="00362D7D">
        <w:rPr>
          <w:lang w:val="en-US"/>
        </w:rPr>
        <w:t>Lalesh</w:t>
      </w:r>
      <w:proofErr w:type="spellEnd"/>
      <w:r w:rsidRPr="00362D7D">
        <w:rPr>
          <w:lang w:val="en-US"/>
        </w:rPr>
        <w:t xml:space="preserve">, August 17, 2014 </w:t>
      </w:r>
      <w:proofErr w:type="spellStart"/>
      <w:r w:rsidRPr="00362D7D">
        <w:rPr>
          <w:lang w:val="en-US"/>
        </w:rPr>
        <w:t>Maxmur</w:t>
      </w:r>
      <w:proofErr w:type="spellEnd"/>
      <w:r w:rsidRPr="00362D7D">
        <w:rPr>
          <w:lang w:val="en-US"/>
        </w:rPr>
        <w:t xml:space="preserve"> Camp, </w:t>
      </w:r>
      <w:proofErr w:type="spellStart"/>
      <w:r w:rsidRPr="00362D7D">
        <w:rPr>
          <w:lang w:val="en-US"/>
        </w:rPr>
        <w:t>Heci</w:t>
      </w:r>
      <w:proofErr w:type="spellEnd"/>
      <w:r w:rsidRPr="00362D7D">
        <w:rPr>
          <w:lang w:val="en-US"/>
        </w:rPr>
        <w:t xml:space="preserve"> Awa, </w:t>
      </w:r>
      <w:proofErr w:type="spellStart"/>
      <w:r w:rsidRPr="00362D7D">
        <w:rPr>
          <w:lang w:val="en-US"/>
        </w:rPr>
        <w:t>Ranya</w:t>
      </w:r>
      <w:proofErr w:type="spellEnd"/>
      <w:r w:rsidRPr="00362D7D">
        <w:rPr>
          <w:lang w:val="en-US"/>
        </w:rPr>
        <w:t xml:space="preserve">, August 18, 2014 </w:t>
      </w:r>
      <w:proofErr w:type="spellStart"/>
      <w:r w:rsidRPr="00362D7D">
        <w:rPr>
          <w:lang w:val="en-US"/>
        </w:rPr>
        <w:t>Ankawa</w:t>
      </w:r>
      <w:proofErr w:type="spellEnd"/>
      <w:r w:rsidRPr="00362D7D">
        <w:rPr>
          <w:lang w:val="en-US"/>
        </w:rPr>
        <w:t xml:space="preserve">, 21-22 August 2014 </w:t>
      </w:r>
      <w:proofErr w:type="spellStart"/>
      <w:r w:rsidRPr="00362D7D">
        <w:rPr>
          <w:lang w:val="en-US"/>
        </w:rPr>
        <w:t>Cizîr</w:t>
      </w:r>
      <w:proofErr w:type="spellEnd"/>
      <w:r w:rsidRPr="00362D7D">
        <w:rPr>
          <w:lang w:val="en-US"/>
        </w:rPr>
        <w:t xml:space="preserve"> Canton's cities (Derik, </w:t>
      </w:r>
      <w:proofErr w:type="spellStart"/>
      <w:r w:rsidRPr="00362D7D">
        <w:rPr>
          <w:lang w:val="en-US"/>
        </w:rPr>
        <w:t>Kamişlo</w:t>
      </w:r>
      <w:proofErr w:type="spellEnd"/>
      <w:r w:rsidRPr="00362D7D">
        <w:rPr>
          <w:lang w:val="en-US"/>
        </w:rPr>
        <w:t xml:space="preserve"> and </w:t>
      </w:r>
      <w:proofErr w:type="spellStart"/>
      <w:r w:rsidRPr="00362D7D">
        <w:rPr>
          <w:lang w:val="en-US"/>
        </w:rPr>
        <w:t>Amude</w:t>
      </w:r>
      <w:proofErr w:type="spellEnd"/>
      <w:r w:rsidRPr="00362D7D">
        <w:rPr>
          <w:lang w:val="en-US"/>
        </w:rPr>
        <w:t xml:space="preserve">) in </w:t>
      </w:r>
      <w:proofErr w:type="spellStart"/>
      <w:r w:rsidRPr="00362D7D">
        <w:rPr>
          <w:lang w:val="en-US"/>
        </w:rPr>
        <w:t>Rojava</w:t>
      </w:r>
      <w:proofErr w:type="spellEnd"/>
      <w:r w:rsidRPr="00362D7D">
        <w:rPr>
          <w:lang w:val="en-US"/>
        </w:rPr>
        <w:t xml:space="preserve"> are visited.</w:t>
      </w:r>
      <w:r w:rsidR="00D549BC">
        <w:rPr>
          <w:lang w:val="en-US"/>
        </w:rPr>
        <w:t xml:space="preserve"> </w:t>
      </w:r>
      <w:r w:rsidRPr="00362D7D">
        <w:rPr>
          <w:lang w:val="en-US"/>
        </w:rPr>
        <w:t xml:space="preserve">Contacts were completed and returned on 22 August. </w:t>
      </w:r>
    </w:p>
    <w:p w:rsidR="0043017B" w:rsidRPr="00362D7D" w:rsidRDefault="00115A4B" w:rsidP="00987464">
      <w:pPr>
        <w:spacing w:after="200" w:line="360" w:lineRule="auto"/>
        <w:ind w:firstLine="360"/>
        <w:jc w:val="both"/>
        <w:rPr>
          <w:lang w:val="en-US"/>
        </w:rPr>
      </w:pPr>
      <w:r>
        <w:rPr>
          <w:rFonts w:eastAsia="Cambria"/>
          <w:lang w:val="en-US"/>
        </w:rPr>
        <w:t>The delegation visited</w:t>
      </w:r>
      <w:r w:rsidR="008909DB" w:rsidRPr="00362D7D">
        <w:rPr>
          <w:rFonts w:eastAsia="Cambria"/>
          <w:lang w:val="en-US"/>
        </w:rPr>
        <w:t>:</w:t>
      </w:r>
    </w:p>
    <w:p w:rsidR="0043017B" w:rsidRPr="00362D7D" w:rsidRDefault="008909DB" w:rsidP="00987464">
      <w:pPr>
        <w:spacing w:line="360" w:lineRule="auto"/>
        <w:ind w:left="720"/>
        <w:jc w:val="both"/>
        <w:rPr>
          <w:lang w:val="en-US"/>
        </w:rPr>
      </w:pPr>
      <w:r w:rsidRPr="00362D7D">
        <w:rPr>
          <w:lang w:val="en-US"/>
        </w:rPr>
        <w:t>- Con</w:t>
      </w:r>
      <w:r w:rsidR="00115A4B">
        <w:rPr>
          <w:lang w:val="en-US"/>
        </w:rPr>
        <w:t>struction areas which lodged the refugees, sacred pla</w:t>
      </w:r>
      <w:r w:rsidRPr="00362D7D">
        <w:rPr>
          <w:lang w:val="en-US"/>
        </w:rPr>
        <w:t>ces, open fields and camps</w:t>
      </w:r>
    </w:p>
    <w:p w:rsidR="0043017B" w:rsidRPr="00362D7D" w:rsidRDefault="00115A4B" w:rsidP="00987464">
      <w:pPr>
        <w:spacing w:line="360" w:lineRule="auto"/>
        <w:ind w:left="714"/>
        <w:jc w:val="both"/>
        <w:rPr>
          <w:lang w:val="en-US"/>
        </w:rPr>
      </w:pPr>
      <w:r>
        <w:rPr>
          <w:lang w:val="en-US"/>
        </w:rPr>
        <w:t>- Political parties and r</w:t>
      </w:r>
      <w:r w:rsidR="008909DB" w:rsidRPr="00362D7D">
        <w:rPr>
          <w:lang w:val="en-US"/>
        </w:rPr>
        <w:t xml:space="preserve">epresentatives of the Government in </w:t>
      </w:r>
      <w:proofErr w:type="spellStart"/>
      <w:r w:rsidR="008909DB" w:rsidRPr="00362D7D">
        <w:rPr>
          <w:lang w:val="en-US"/>
        </w:rPr>
        <w:t>Cizîr</w:t>
      </w:r>
      <w:proofErr w:type="spellEnd"/>
      <w:r w:rsidR="00662E45">
        <w:rPr>
          <w:lang w:val="en-US"/>
        </w:rPr>
        <w:t xml:space="preserve"> </w:t>
      </w:r>
      <w:proofErr w:type="spellStart"/>
      <w:r w:rsidR="008909DB" w:rsidRPr="00362D7D">
        <w:rPr>
          <w:lang w:val="en-US"/>
        </w:rPr>
        <w:t>Kanton</w:t>
      </w:r>
      <w:proofErr w:type="spellEnd"/>
      <w:r w:rsidR="008909DB" w:rsidRPr="00362D7D">
        <w:rPr>
          <w:lang w:val="en-US"/>
        </w:rPr>
        <w:t xml:space="preserve"> of </w:t>
      </w:r>
      <w:proofErr w:type="spellStart"/>
      <w:r w:rsidR="008909DB" w:rsidRPr="00362D7D">
        <w:rPr>
          <w:lang w:val="en-US"/>
        </w:rPr>
        <w:t>Rojava</w:t>
      </w:r>
      <w:proofErr w:type="spellEnd"/>
    </w:p>
    <w:p w:rsidR="0043017B" w:rsidRPr="00362D7D" w:rsidRDefault="008909DB" w:rsidP="00987464">
      <w:pPr>
        <w:spacing w:line="360" w:lineRule="auto"/>
        <w:ind w:left="714"/>
        <w:jc w:val="both"/>
        <w:rPr>
          <w:lang w:val="en-US"/>
        </w:rPr>
      </w:pPr>
      <w:r w:rsidRPr="00362D7D">
        <w:rPr>
          <w:lang w:val="en-US"/>
        </w:rPr>
        <w:t xml:space="preserve">- Representatives of </w:t>
      </w:r>
      <w:r w:rsidR="00115A4B">
        <w:rPr>
          <w:lang w:val="en-US"/>
        </w:rPr>
        <w:t xml:space="preserve">armed political </w:t>
      </w:r>
      <w:r w:rsidRPr="00362D7D">
        <w:rPr>
          <w:lang w:val="en-US"/>
        </w:rPr>
        <w:t xml:space="preserve">parties </w:t>
      </w:r>
      <w:r w:rsidR="00115A4B">
        <w:rPr>
          <w:lang w:val="en-US"/>
        </w:rPr>
        <w:t>defending against ISIS</w:t>
      </w:r>
    </w:p>
    <w:p w:rsidR="0043017B" w:rsidRPr="00362D7D" w:rsidRDefault="008909DB" w:rsidP="00987464">
      <w:pPr>
        <w:spacing w:line="360" w:lineRule="auto"/>
        <w:ind w:left="720"/>
        <w:jc w:val="both"/>
        <w:rPr>
          <w:lang w:val="en-US"/>
        </w:rPr>
      </w:pPr>
      <w:r w:rsidRPr="00362D7D">
        <w:rPr>
          <w:lang w:val="en-US"/>
        </w:rPr>
        <w:t>- Provincial governorships</w:t>
      </w:r>
    </w:p>
    <w:p w:rsidR="0043017B" w:rsidRPr="00362D7D" w:rsidRDefault="008909DB" w:rsidP="00987464">
      <w:pPr>
        <w:spacing w:line="360" w:lineRule="auto"/>
        <w:ind w:left="720"/>
        <w:jc w:val="both"/>
        <w:rPr>
          <w:lang w:val="en-US"/>
        </w:rPr>
      </w:pPr>
      <w:r w:rsidRPr="00362D7D">
        <w:rPr>
          <w:lang w:val="en-US"/>
        </w:rPr>
        <w:t>- County governorships</w:t>
      </w:r>
    </w:p>
    <w:p w:rsidR="0043017B" w:rsidRPr="00362D7D" w:rsidRDefault="008909DB" w:rsidP="00987464">
      <w:pPr>
        <w:spacing w:line="360" w:lineRule="auto"/>
        <w:ind w:left="720"/>
        <w:jc w:val="both"/>
        <w:rPr>
          <w:lang w:val="en-US"/>
        </w:rPr>
      </w:pPr>
      <w:r w:rsidRPr="00362D7D">
        <w:rPr>
          <w:lang w:val="en-US"/>
        </w:rPr>
        <w:t>- City and County municipalities / councils</w:t>
      </w:r>
    </w:p>
    <w:p w:rsidR="0043017B" w:rsidRPr="00362D7D" w:rsidRDefault="00115A4B" w:rsidP="00987464">
      <w:pPr>
        <w:spacing w:line="360" w:lineRule="auto"/>
        <w:ind w:left="720"/>
        <w:jc w:val="both"/>
        <w:rPr>
          <w:lang w:val="en-US"/>
        </w:rPr>
      </w:pPr>
      <w:r>
        <w:rPr>
          <w:lang w:val="en-US"/>
        </w:rPr>
        <w:t xml:space="preserve">- </w:t>
      </w:r>
      <w:r w:rsidR="008909DB" w:rsidRPr="00362D7D">
        <w:rPr>
          <w:lang w:val="en-US"/>
        </w:rPr>
        <w:t xml:space="preserve">Useful and </w:t>
      </w:r>
      <w:r w:rsidRPr="00362D7D">
        <w:rPr>
          <w:lang w:val="en-US"/>
        </w:rPr>
        <w:t>symbolic</w:t>
      </w:r>
      <w:r w:rsidR="008909DB" w:rsidRPr="00362D7D">
        <w:rPr>
          <w:lang w:val="en-US"/>
        </w:rPr>
        <w:t xml:space="preserve"> political figures and institutions</w:t>
      </w:r>
    </w:p>
    <w:p w:rsidR="0043017B" w:rsidRPr="00362D7D" w:rsidRDefault="008909DB" w:rsidP="00987464">
      <w:pPr>
        <w:spacing w:after="200" w:line="360" w:lineRule="auto"/>
        <w:ind w:left="720"/>
        <w:jc w:val="both"/>
        <w:rPr>
          <w:lang w:val="en-US"/>
        </w:rPr>
      </w:pPr>
      <w:r w:rsidRPr="00362D7D">
        <w:rPr>
          <w:rFonts w:eastAsia="Cambria"/>
          <w:lang w:val="en-US"/>
        </w:rPr>
        <w:t> </w:t>
      </w:r>
    </w:p>
    <w:p w:rsidR="0043017B" w:rsidRPr="00362D7D" w:rsidRDefault="008909DB" w:rsidP="00987464">
      <w:pPr>
        <w:spacing w:after="200" w:line="360" w:lineRule="auto"/>
        <w:ind w:firstLine="360"/>
        <w:jc w:val="both"/>
        <w:rPr>
          <w:lang w:val="en-US"/>
        </w:rPr>
      </w:pPr>
      <w:r w:rsidRPr="00362D7D">
        <w:rPr>
          <w:rFonts w:eastAsia="Cambria"/>
          <w:b/>
          <w:bCs/>
          <w:lang w:val="en-US"/>
        </w:rPr>
        <w:t> THE DELEGATION'S PURPOSE</w:t>
      </w:r>
    </w:p>
    <w:p w:rsidR="0043017B" w:rsidRPr="00362D7D" w:rsidRDefault="008909DB" w:rsidP="00987464">
      <w:pPr>
        <w:spacing w:after="200" w:line="360" w:lineRule="auto"/>
        <w:ind w:firstLine="360"/>
        <w:jc w:val="both"/>
        <w:rPr>
          <w:lang w:val="en-US"/>
        </w:rPr>
      </w:pPr>
      <w:r w:rsidRPr="00362D7D">
        <w:rPr>
          <w:lang w:val="en-US"/>
        </w:rPr>
        <w:lastRenderedPageBreak/>
        <w:t xml:space="preserve">The number of refugees </w:t>
      </w:r>
      <w:r w:rsidR="0075488D">
        <w:rPr>
          <w:lang w:val="en-US"/>
        </w:rPr>
        <w:t>coming</w:t>
      </w:r>
      <w:r w:rsidRPr="00362D7D">
        <w:rPr>
          <w:lang w:val="en-US"/>
        </w:rPr>
        <w:t xml:space="preserve"> from South Kurdistan</w:t>
      </w:r>
      <w:r w:rsidR="00115A4B">
        <w:rPr>
          <w:lang w:val="en-US"/>
        </w:rPr>
        <w:t xml:space="preserve"> (Iraqi Kurdistan)</w:t>
      </w:r>
      <w:r w:rsidRPr="00362D7D">
        <w:rPr>
          <w:lang w:val="en-US"/>
        </w:rPr>
        <w:t xml:space="preserve"> to Turkey's Kurdistan with</w:t>
      </w:r>
      <w:r w:rsidR="0075488D">
        <w:rPr>
          <w:lang w:val="en-US"/>
        </w:rPr>
        <w:t xml:space="preserve"> their own means, through </w:t>
      </w:r>
      <w:r w:rsidR="00115A4B">
        <w:rPr>
          <w:lang w:val="en-US"/>
        </w:rPr>
        <w:t xml:space="preserve">the </w:t>
      </w:r>
      <w:proofErr w:type="spellStart"/>
      <w:r w:rsidR="0075488D">
        <w:rPr>
          <w:lang w:val="en-US"/>
        </w:rPr>
        <w:t>Zaxo</w:t>
      </w:r>
      <w:proofErr w:type="spellEnd"/>
      <w:r w:rsidR="0075488D">
        <w:rPr>
          <w:lang w:val="en-US"/>
        </w:rPr>
        <w:t>/I</w:t>
      </w:r>
      <w:r w:rsidRPr="00362D7D">
        <w:rPr>
          <w:lang w:val="en-US"/>
        </w:rPr>
        <w:t xml:space="preserve">brahim Khalil border gate and </w:t>
      </w:r>
      <w:proofErr w:type="spellStart"/>
      <w:r w:rsidRPr="00362D7D">
        <w:rPr>
          <w:lang w:val="en-US"/>
        </w:rPr>
        <w:t>Roboski</w:t>
      </w:r>
      <w:proofErr w:type="spellEnd"/>
      <w:r w:rsidRPr="00362D7D">
        <w:rPr>
          <w:lang w:val="en-US"/>
        </w:rPr>
        <w:t xml:space="preserve"> border is increasing with each passing day. The delegation was informed by those who have already been to </w:t>
      </w:r>
      <w:proofErr w:type="spellStart"/>
      <w:r w:rsidRPr="00362D7D">
        <w:rPr>
          <w:lang w:val="en-US"/>
        </w:rPr>
        <w:t>Zaxo</w:t>
      </w:r>
      <w:proofErr w:type="spellEnd"/>
      <w:r w:rsidRPr="00362D7D">
        <w:rPr>
          <w:lang w:val="en-US"/>
        </w:rPr>
        <w:t xml:space="preserve"> and </w:t>
      </w:r>
      <w:proofErr w:type="spellStart"/>
      <w:r w:rsidRPr="00362D7D">
        <w:rPr>
          <w:lang w:val="en-US"/>
        </w:rPr>
        <w:t>Duhok</w:t>
      </w:r>
      <w:proofErr w:type="spellEnd"/>
      <w:r w:rsidRPr="00362D7D">
        <w:rPr>
          <w:lang w:val="en-US"/>
        </w:rPr>
        <w:t xml:space="preserve"> that there had been increasing chaos beyond the </w:t>
      </w:r>
      <w:proofErr w:type="spellStart"/>
      <w:proofErr w:type="gramStart"/>
      <w:r w:rsidRPr="00362D7D">
        <w:rPr>
          <w:lang w:val="en-US"/>
        </w:rPr>
        <w:t>border.Thus</w:t>
      </w:r>
      <w:proofErr w:type="spellEnd"/>
      <w:proofErr w:type="gramEnd"/>
      <w:r w:rsidRPr="00362D7D">
        <w:rPr>
          <w:lang w:val="en-US"/>
        </w:rPr>
        <w:t xml:space="preserve">, the necessity to determine the situation of our people who were forcibly displaced at the other side of the border in order to </w:t>
      </w:r>
      <w:r w:rsidR="00115A4B">
        <w:rPr>
          <w:lang w:val="en-US"/>
        </w:rPr>
        <w:t xml:space="preserve">better plan; take </w:t>
      </w:r>
      <w:r w:rsidRPr="00362D7D">
        <w:rPr>
          <w:lang w:val="en-US"/>
        </w:rPr>
        <w:t xml:space="preserve">necessary measures and a better distribution of tasks; to give them moral support and to make them feel that they are not alone arose. </w:t>
      </w:r>
    </w:p>
    <w:p w:rsidR="00662E45" w:rsidRDefault="008909DB" w:rsidP="00662E45">
      <w:pPr>
        <w:spacing w:line="360" w:lineRule="auto"/>
        <w:jc w:val="both"/>
        <w:rPr>
          <w:lang w:val="en-US"/>
        </w:rPr>
      </w:pPr>
      <w:r w:rsidRPr="00362D7D">
        <w:rPr>
          <w:rFonts w:eastAsia="Calibri"/>
          <w:lang w:val="en-US"/>
        </w:rPr>
        <w:t>In addition to physical genocide and forced migration, anot</w:t>
      </w:r>
      <w:r w:rsidR="00D549BC">
        <w:rPr>
          <w:rFonts w:eastAsia="Calibri"/>
          <w:lang w:val="en-US"/>
        </w:rPr>
        <w:t xml:space="preserve">her significant risk faced by </w:t>
      </w:r>
      <w:proofErr w:type="spellStart"/>
      <w:r w:rsidR="00D549BC">
        <w:rPr>
          <w:rFonts w:eastAsia="Calibri"/>
          <w:lang w:val="en-US"/>
        </w:rPr>
        <w:t>Ya</w:t>
      </w:r>
      <w:r w:rsidRPr="00362D7D">
        <w:rPr>
          <w:rFonts w:eastAsia="Calibri"/>
          <w:lang w:val="en-US"/>
        </w:rPr>
        <w:t>zidis</w:t>
      </w:r>
      <w:proofErr w:type="spellEnd"/>
      <w:r w:rsidRPr="00362D7D">
        <w:rPr>
          <w:rFonts w:eastAsia="Calibri"/>
          <w:lang w:val="en-US"/>
        </w:rPr>
        <w:t xml:space="preserve"> is </w:t>
      </w:r>
      <w:r w:rsidR="00115A4B">
        <w:rPr>
          <w:rFonts w:eastAsia="Calibri"/>
          <w:lang w:val="en-US"/>
        </w:rPr>
        <w:t>"White Genocide." A</w:t>
      </w:r>
      <w:r w:rsidRPr="00362D7D">
        <w:rPr>
          <w:rFonts w:eastAsia="Calibri"/>
          <w:lang w:val="en-US"/>
        </w:rPr>
        <w:t>n</w:t>
      </w:r>
      <w:r w:rsidR="00D549BC">
        <w:rPr>
          <w:rFonts w:eastAsia="Calibri"/>
          <w:lang w:val="en-US"/>
        </w:rPr>
        <w:t xml:space="preserve">other series of meetings with </w:t>
      </w:r>
      <w:proofErr w:type="spellStart"/>
      <w:r w:rsidR="00D549BC">
        <w:rPr>
          <w:rFonts w:eastAsia="Calibri"/>
          <w:lang w:val="en-US"/>
        </w:rPr>
        <w:t>Ya</w:t>
      </w:r>
      <w:r w:rsidRPr="00362D7D">
        <w:rPr>
          <w:rFonts w:eastAsia="Calibri"/>
          <w:lang w:val="en-US"/>
        </w:rPr>
        <w:t>zidi</w:t>
      </w:r>
      <w:proofErr w:type="spellEnd"/>
      <w:r w:rsidRPr="00362D7D">
        <w:rPr>
          <w:rFonts w:eastAsia="Calibri"/>
          <w:lang w:val="en-US"/>
        </w:rPr>
        <w:t xml:space="preserve"> leaders were </w:t>
      </w:r>
      <w:r w:rsidR="00115A4B">
        <w:rPr>
          <w:rFonts w:eastAsia="Calibri"/>
          <w:lang w:val="en-US"/>
        </w:rPr>
        <w:t xml:space="preserve">carried </w:t>
      </w:r>
      <w:proofErr w:type="gramStart"/>
      <w:r w:rsidR="00115A4B">
        <w:rPr>
          <w:rFonts w:eastAsia="Calibri"/>
          <w:lang w:val="en-US"/>
        </w:rPr>
        <w:t xml:space="preserve">out </w:t>
      </w:r>
      <w:r w:rsidRPr="00362D7D">
        <w:rPr>
          <w:rFonts w:eastAsia="Calibri"/>
          <w:lang w:val="en-US"/>
        </w:rPr>
        <w:t xml:space="preserve"> in</w:t>
      </w:r>
      <w:proofErr w:type="gramEnd"/>
      <w:r w:rsidRPr="00362D7D">
        <w:rPr>
          <w:rFonts w:eastAsia="Calibri"/>
          <w:lang w:val="en-US"/>
        </w:rPr>
        <w:t xml:space="preserve"> order to avoid such an outcome.</w:t>
      </w:r>
    </w:p>
    <w:p w:rsidR="00987464" w:rsidRPr="00362D7D" w:rsidRDefault="008909DB" w:rsidP="00662E45">
      <w:pPr>
        <w:spacing w:line="360" w:lineRule="auto"/>
        <w:jc w:val="both"/>
        <w:rPr>
          <w:lang w:val="en-US"/>
        </w:rPr>
      </w:pPr>
      <w:r w:rsidRPr="00362D7D">
        <w:rPr>
          <w:rFonts w:eastAsia="Cambria"/>
          <w:color w:val="FF0000"/>
          <w:lang w:val="en-US"/>
        </w:rPr>
        <w:t> </w:t>
      </w:r>
    </w:p>
    <w:p w:rsidR="0043017B" w:rsidRPr="00362D7D" w:rsidRDefault="008909DB" w:rsidP="00987464">
      <w:pPr>
        <w:spacing w:after="200" w:line="360" w:lineRule="auto"/>
        <w:jc w:val="both"/>
        <w:rPr>
          <w:lang w:val="en-US"/>
        </w:rPr>
      </w:pPr>
      <w:r w:rsidRPr="00362D7D">
        <w:rPr>
          <w:rFonts w:eastAsia="Cambria"/>
          <w:b/>
          <w:bCs/>
          <w:lang w:val="en-US"/>
        </w:rPr>
        <w:t>Our Findings and Observations on the visited places;</w:t>
      </w:r>
    </w:p>
    <w:p w:rsidR="0043017B" w:rsidRPr="002C69FD" w:rsidRDefault="008909DB" w:rsidP="00987464">
      <w:pPr>
        <w:spacing w:line="360" w:lineRule="auto"/>
        <w:ind w:left="720"/>
        <w:jc w:val="both"/>
        <w:rPr>
          <w:b/>
          <w:lang w:val="en-US"/>
        </w:rPr>
      </w:pPr>
      <w:r w:rsidRPr="002C69FD">
        <w:rPr>
          <w:b/>
          <w:lang w:val="en-US"/>
        </w:rPr>
        <w:t>1) ZAXO</w:t>
      </w:r>
    </w:p>
    <w:p w:rsidR="0043017B" w:rsidRPr="00362D7D" w:rsidRDefault="008909DB" w:rsidP="00987464">
      <w:pPr>
        <w:spacing w:line="360" w:lineRule="auto"/>
        <w:ind w:left="720"/>
        <w:jc w:val="both"/>
        <w:rPr>
          <w:lang w:val="en-US"/>
        </w:rPr>
      </w:pPr>
      <w:r w:rsidRPr="00362D7D">
        <w:rPr>
          <w:rFonts w:eastAsia="Cambria"/>
          <w:b/>
          <w:bCs/>
          <w:lang w:val="en-US"/>
        </w:rPr>
        <w:t> </w:t>
      </w:r>
    </w:p>
    <w:p w:rsidR="0043017B" w:rsidRPr="00362D7D" w:rsidRDefault="00115A4B" w:rsidP="00987464">
      <w:pPr>
        <w:spacing w:line="360" w:lineRule="auto"/>
        <w:ind w:firstLine="720"/>
        <w:jc w:val="both"/>
        <w:rPr>
          <w:lang w:val="en-US"/>
        </w:rPr>
      </w:pPr>
      <w:r>
        <w:rPr>
          <w:lang w:val="en-US"/>
        </w:rPr>
        <w:t xml:space="preserve">The delegation </w:t>
      </w:r>
      <w:r w:rsidR="008909DB" w:rsidRPr="00362D7D">
        <w:rPr>
          <w:lang w:val="en-US"/>
        </w:rPr>
        <w:t xml:space="preserve">observed </w:t>
      </w:r>
      <w:r>
        <w:rPr>
          <w:lang w:val="en-US"/>
        </w:rPr>
        <w:t xml:space="preserve">many people were living outside, as well as in traffic islands, </w:t>
      </w:r>
      <w:r w:rsidR="008909DB" w:rsidRPr="00362D7D">
        <w:rPr>
          <w:lang w:val="en-US"/>
        </w:rPr>
        <w:t>empty buildings and</w:t>
      </w:r>
      <w:r>
        <w:rPr>
          <w:lang w:val="en-US"/>
        </w:rPr>
        <w:t xml:space="preserve"> religious facilities. A</w:t>
      </w:r>
      <w:r w:rsidR="008909DB" w:rsidRPr="00362D7D">
        <w:rPr>
          <w:lang w:val="en-US"/>
        </w:rPr>
        <w:t xml:space="preserve">lmost all of these families live in unhealthy conditions, vulnerable to any danger. </w:t>
      </w:r>
    </w:p>
    <w:p w:rsidR="0043017B" w:rsidRPr="00362D7D" w:rsidRDefault="008909DB" w:rsidP="00987464">
      <w:pPr>
        <w:spacing w:line="360" w:lineRule="auto"/>
        <w:ind w:firstLine="720"/>
        <w:jc w:val="both"/>
        <w:rPr>
          <w:lang w:val="en-US"/>
        </w:rPr>
      </w:pPr>
      <w:r w:rsidRPr="00362D7D">
        <w:rPr>
          <w:lang w:val="en-US"/>
        </w:rPr>
        <w:t xml:space="preserve">A meeting was held with </w:t>
      </w:r>
      <w:proofErr w:type="spellStart"/>
      <w:r w:rsidRPr="00362D7D">
        <w:rPr>
          <w:lang w:val="en-US"/>
        </w:rPr>
        <w:t>Zaxo</w:t>
      </w:r>
      <w:proofErr w:type="spellEnd"/>
      <w:r w:rsidR="00662E45">
        <w:rPr>
          <w:lang w:val="en-US"/>
        </w:rPr>
        <w:t xml:space="preserve"> </w:t>
      </w:r>
      <w:r w:rsidR="00987464" w:rsidRPr="00362D7D">
        <w:rPr>
          <w:lang w:val="en-US"/>
        </w:rPr>
        <w:t>governor</w:t>
      </w:r>
      <w:r w:rsidRPr="00362D7D">
        <w:rPr>
          <w:lang w:val="en-US"/>
        </w:rPr>
        <w:t xml:space="preserve"> Khalil </w:t>
      </w:r>
      <w:proofErr w:type="spellStart"/>
      <w:r w:rsidRPr="00362D7D">
        <w:rPr>
          <w:lang w:val="en-US"/>
        </w:rPr>
        <w:t>Mahmut</w:t>
      </w:r>
      <w:proofErr w:type="spellEnd"/>
      <w:r w:rsidRPr="00362D7D">
        <w:rPr>
          <w:lang w:val="en-US"/>
        </w:rPr>
        <w:t xml:space="preserve">. In this interview, we were told that 160 thousand people from 18 thousand families have </w:t>
      </w:r>
      <w:r w:rsidR="00115A4B">
        <w:rPr>
          <w:lang w:val="en-US"/>
        </w:rPr>
        <w:t xml:space="preserve">immigrated to </w:t>
      </w:r>
      <w:proofErr w:type="spellStart"/>
      <w:r w:rsidR="00115A4B">
        <w:rPr>
          <w:lang w:val="en-US"/>
        </w:rPr>
        <w:t>Zaxo</w:t>
      </w:r>
      <w:proofErr w:type="spellEnd"/>
      <w:r w:rsidR="00115A4B">
        <w:rPr>
          <w:lang w:val="en-US"/>
        </w:rPr>
        <w:t>. S</w:t>
      </w:r>
      <w:r w:rsidRPr="00362D7D">
        <w:rPr>
          <w:lang w:val="en-US"/>
        </w:rPr>
        <w:t>ome of</w:t>
      </w:r>
      <w:r w:rsidR="00115A4B">
        <w:rPr>
          <w:lang w:val="en-US"/>
        </w:rPr>
        <w:t xml:space="preserve"> these 18 thousand families have been placed by the governorate, while </w:t>
      </w:r>
      <w:r w:rsidRPr="00362D7D">
        <w:rPr>
          <w:lang w:val="en-US"/>
        </w:rPr>
        <w:t xml:space="preserve">the rest have taken </w:t>
      </w:r>
      <w:proofErr w:type="spellStart"/>
      <w:r w:rsidR="00987464" w:rsidRPr="00362D7D">
        <w:rPr>
          <w:lang w:val="en-US"/>
        </w:rPr>
        <w:t>initiative</w:t>
      </w:r>
      <w:r w:rsidR="00115A4B">
        <w:rPr>
          <w:lang w:val="en-US"/>
        </w:rPr>
        <w:t>to</w:t>
      </w:r>
      <w:proofErr w:type="spellEnd"/>
      <w:r w:rsidR="00115A4B">
        <w:rPr>
          <w:lang w:val="en-US"/>
        </w:rPr>
        <w:t xml:space="preserve"> find a place to live </w:t>
      </w:r>
      <w:proofErr w:type="spellStart"/>
      <w:proofErr w:type="gramStart"/>
      <w:r w:rsidRPr="00362D7D">
        <w:rPr>
          <w:lang w:val="en-US"/>
        </w:rPr>
        <w:t>themselves.</w:t>
      </w:r>
      <w:r w:rsidR="00115A4B">
        <w:rPr>
          <w:lang w:val="en-US"/>
        </w:rPr>
        <w:t>The</w:t>
      </w:r>
      <w:proofErr w:type="spellEnd"/>
      <w:proofErr w:type="gramEnd"/>
      <w:r w:rsidR="00115A4B">
        <w:rPr>
          <w:lang w:val="en-US"/>
        </w:rPr>
        <w:t xml:space="preserve"> number of those who ca</w:t>
      </w:r>
      <w:r w:rsidRPr="00362D7D">
        <w:rPr>
          <w:lang w:val="en-US"/>
        </w:rPr>
        <w:t xml:space="preserve">me to the city is more than the population of </w:t>
      </w:r>
      <w:proofErr w:type="spellStart"/>
      <w:r w:rsidRPr="00362D7D">
        <w:rPr>
          <w:lang w:val="en-US"/>
        </w:rPr>
        <w:t>Zaxo</w:t>
      </w:r>
      <w:proofErr w:type="spellEnd"/>
      <w:r w:rsidRPr="00362D7D">
        <w:rPr>
          <w:lang w:val="en-US"/>
        </w:rPr>
        <w:t>.</w:t>
      </w:r>
      <w:r w:rsidR="00D549BC">
        <w:rPr>
          <w:lang w:val="en-US"/>
        </w:rPr>
        <w:t xml:space="preserve"> </w:t>
      </w:r>
      <w:r w:rsidRPr="00362D7D">
        <w:rPr>
          <w:lang w:val="en-US"/>
        </w:rPr>
        <w:t xml:space="preserve">The governor of </w:t>
      </w:r>
      <w:proofErr w:type="spellStart"/>
      <w:r w:rsidRPr="00362D7D">
        <w:rPr>
          <w:lang w:val="en-US"/>
        </w:rPr>
        <w:t>Zaxo</w:t>
      </w:r>
      <w:proofErr w:type="spellEnd"/>
      <w:r w:rsidRPr="00362D7D">
        <w:rPr>
          <w:lang w:val="en-US"/>
        </w:rPr>
        <w:t xml:space="preserve">, </w:t>
      </w:r>
      <w:r w:rsidR="00375B9D">
        <w:rPr>
          <w:lang w:val="en-US"/>
        </w:rPr>
        <w:t xml:space="preserve">faced with such a </w:t>
      </w:r>
      <w:r w:rsidRPr="00362D7D">
        <w:rPr>
          <w:lang w:val="en-US"/>
        </w:rPr>
        <w:t xml:space="preserve">migration </w:t>
      </w:r>
      <w:r w:rsidR="00375B9D">
        <w:rPr>
          <w:lang w:val="en-US"/>
        </w:rPr>
        <w:t xml:space="preserve">wave </w:t>
      </w:r>
      <w:r w:rsidRPr="00362D7D">
        <w:rPr>
          <w:lang w:val="en-US"/>
        </w:rPr>
        <w:t>in one single week, emphasized the importance of joint action.</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00987464">
        <w:rPr>
          <w:rFonts w:eastAsia="Cambria"/>
          <w:lang w:val="en-US"/>
        </w:rPr>
        <w:t xml:space="preserve">In response to </w:t>
      </w:r>
      <w:r w:rsidRPr="00362D7D">
        <w:rPr>
          <w:rFonts w:eastAsia="Cambria"/>
          <w:lang w:val="en-US"/>
        </w:rPr>
        <w:t>our delega</w:t>
      </w:r>
      <w:r w:rsidR="00375B9D">
        <w:rPr>
          <w:rFonts w:eastAsia="Cambria"/>
          <w:lang w:val="en-US"/>
        </w:rPr>
        <w:t xml:space="preserve">tion's question to Mr. </w:t>
      </w:r>
      <w:proofErr w:type="spellStart"/>
      <w:r w:rsidR="00375B9D">
        <w:rPr>
          <w:rFonts w:eastAsia="Cambria"/>
          <w:lang w:val="en-US"/>
        </w:rPr>
        <w:t>Mahmut</w:t>
      </w:r>
      <w:proofErr w:type="spellEnd"/>
      <w:r w:rsidR="00375B9D">
        <w:rPr>
          <w:rFonts w:eastAsia="Cambria"/>
          <w:lang w:val="en-US"/>
        </w:rPr>
        <w:t xml:space="preserve"> w</w:t>
      </w:r>
      <w:r w:rsidRPr="00362D7D">
        <w:rPr>
          <w:rFonts w:eastAsia="Cambria"/>
          <w:lang w:val="en-US"/>
        </w:rPr>
        <w:t>hat are the prior</w:t>
      </w:r>
      <w:r w:rsidR="00375B9D">
        <w:rPr>
          <w:rFonts w:eastAsia="Cambria"/>
          <w:lang w:val="en-US"/>
        </w:rPr>
        <w:t>ity needs</w:t>
      </w:r>
      <w:proofErr w:type="gramStart"/>
      <w:r w:rsidRPr="00362D7D">
        <w:rPr>
          <w:rFonts w:eastAsia="Cambria"/>
          <w:lang w:val="en-US"/>
        </w:rPr>
        <w:t xml:space="preserve">, </w:t>
      </w:r>
      <w:r w:rsidR="00375B9D">
        <w:rPr>
          <w:rFonts w:eastAsia="Cambria"/>
          <w:lang w:val="en-US"/>
        </w:rPr>
        <w:t xml:space="preserve"> he</w:t>
      </w:r>
      <w:proofErr w:type="gramEnd"/>
      <w:r w:rsidR="00375B9D">
        <w:rPr>
          <w:rFonts w:eastAsia="Cambria"/>
          <w:lang w:val="en-US"/>
        </w:rPr>
        <w:t xml:space="preserve"> said </w:t>
      </w:r>
      <w:r w:rsidRPr="00362D7D">
        <w:rPr>
          <w:rFonts w:eastAsia="Cambria"/>
          <w:lang w:val="en-US"/>
        </w:rPr>
        <w:t>"everything needed by humankind</w:t>
      </w:r>
      <w:r w:rsidR="00F3475A">
        <w:rPr>
          <w:rFonts w:eastAsia="Cambria"/>
          <w:lang w:val="en-US"/>
        </w:rPr>
        <w:t>.</w:t>
      </w:r>
      <w:r w:rsidRPr="00362D7D">
        <w:rPr>
          <w:rFonts w:eastAsia="Cambria"/>
          <w:lang w:val="en-US"/>
        </w:rPr>
        <w:t xml:space="preserve">"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As covered by the national media, it was expressed that the </w:t>
      </w:r>
      <w:r w:rsidR="00987464" w:rsidRPr="00362D7D">
        <w:rPr>
          <w:rFonts w:eastAsia="Cambria"/>
          <w:lang w:val="en-US"/>
        </w:rPr>
        <w:t>initiative</w:t>
      </w:r>
      <w:r w:rsidRPr="00362D7D">
        <w:rPr>
          <w:rFonts w:eastAsia="Cambria"/>
          <w:lang w:val="en-US"/>
        </w:rPr>
        <w:t xml:space="preserve"> taken by Turkey to set up two tent cities for 20 thousand people in </w:t>
      </w:r>
      <w:proofErr w:type="spellStart"/>
      <w:r w:rsidRPr="00362D7D">
        <w:rPr>
          <w:rFonts w:eastAsia="Cambria"/>
          <w:lang w:val="en-US"/>
        </w:rPr>
        <w:t>Duhok</w:t>
      </w:r>
      <w:proofErr w:type="spellEnd"/>
      <w:r w:rsidRPr="00362D7D">
        <w:rPr>
          <w:rFonts w:eastAsia="Cambria"/>
          <w:lang w:val="en-US"/>
        </w:rPr>
        <w:t xml:space="preserve"> and </w:t>
      </w:r>
      <w:proofErr w:type="spellStart"/>
      <w:r w:rsidRPr="00362D7D">
        <w:rPr>
          <w:rFonts w:eastAsia="Cambria"/>
          <w:lang w:val="en-US"/>
        </w:rPr>
        <w:t>Zaxo</w:t>
      </w:r>
      <w:proofErr w:type="spellEnd"/>
      <w:r w:rsidRPr="00362D7D">
        <w:rPr>
          <w:rFonts w:eastAsia="Cambria"/>
          <w:lang w:val="en-US"/>
        </w:rPr>
        <w:t xml:space="preserve"> should be started as soon as possible.</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The general demands of </w:t>
      </w:r>
      <w:r w:rsidR="00987464" w:rsidRPr="00362D7D">
        <w:rPr>
          <w:rFonts w:eastAsia="Cambria"/>
          <w:lang w:val="en-US"/>
        </w:rPr>
        <w:t>those</w:t>
      </w:r>
      <w:r w:rsidRPr="00362D7D">
        <w:rPr>
          <w:rFonts w:eastAsia="Cambria"/>
          <w:lang w:val="en-US"/>
        </w:rPr>
        <w:t xml:space="preserve"> who live in madrasas, buildings and all other places are "status, </w:t>
      </w:r>
      <w:r w:rsidR="00987464" w:rsidRPr="00362D7D">
        <w:rPr>
          <w:rFonts w:eastAsia="Cambria"/>
          <w:lang w:val="en-US"/>
        </w:rPr>
        <w:t>right</w:t>
      </w:r>
      <w:r w:rsidRPr="00362D7D">
        <w:rPr>
          <w:rFonts w:eastAsia="Cambria"/>
          <w:lang w:val="en-US"/>
        </w:rPr>
        <w:t xml:space="preserve"> to </w:t>
      </w:r>
      <w:r w:rsidR="00F3475A">
        <w:rPr>
          <w:rFonts w:eastAsia="Cambria"/>
          <w:lang w:val="en-US"/>
        </w:rPr>
        <w:t>identity, safe return to their homel</w:t>
      </w:r>
      <w:r w:rsidRPr="00362D7D">
        <w:rPr>
          <w:rFonts w:eastAsia="Cambria"/>
          <w:lang w:val="en-US"/>
        </w:rPr>
        <w:t xml:space="preserve">and </w:t>
      </w:r>
      <w:r w:rsidR="00F3475A">
        <w:rPr>
          <w:rFonts w:eastAsia="Cambria"/>
          <w:lang w:val="en-US"/>
        </w:rPr>
        <w:t xml:space="preserve">and </w:t>
      </w:r>
      <w:r w:rsidRPr="00362D7D">
        <w:rPr>
          <w:rFonts w:eastAsia="Cambria"/>
          <w:lang w:val="en-US"/>
        </w:rPr>
        <w:t xml:space="preserve">their voices </w:t>
      </w:r>
      <w:r w:rsidRPr="00362D7D">
        <w:rPr>
          <w:rFonts w:eastAsia="Cambria"/>
          <w:lang w:val="en-US"/>
        </w:rPr>
        <w:lastRenderedPageBreak/>
        <w:t xml:space="preserve">to be heard". It was observed that almost all of those </w:t>
      </w:r>
      <w:r w:rsidR="00F3475A">
        <w:rPr>
          <w:rFonts w:eastAsia="Cambria"/>
          <w:lang w:val="en-US"/>
        </w:rPr>
        <w:t xml:space="preserve">displaced </w:t>
      </w:r>
      <w:r w:rsidRPr="00362D7D">
        <w:rPr>
          <w:rFonts w:eastAsia="Cambria"/>
          <w:lang w:val="en-US"/>
        </w:rPr>
        <w:t xml:space="preserve">are lacking fundamental needs and living under very trying circumstances.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A church in a predominantly </w:t>
      </w:r>
      <w:proofErr w:type="spellStart"/>
      <w:r w:rsidRPr="00362D7D">
        <w:rPr>
          <w:rFonts w:eastAsia="Cambria"/>
          <w:lang w:val="en-US"/>
        </w:rPr>
        <w:t>Syriac</w:t>
      </w:r>
      <w:proofErr w:type="spellEnd"/>
      <w:r w:rsidRPr="00362D7D">
        <w:rPr>
          <w:rFonts w:eastAsia="Cambria"/>
          <w:lang w:val="en-US"/>
        </w:rPr>
        <w:t>,</w:t>
      </w:r>
      <w:r w:rsidR="00D549BC">
        <w:rPr>
          <w:rFonts w:eastAsia="Cambria"/>
          <w:lang w:val="en-US"/>
        </w:rPr>
        <w:t xml:space="preserve"> </w:t>
      </w:r>
      <w:r w:rsidRPr="00362D7D">
        <w:rPr>
          <w:rFonts w:eastAsia="Cambria"/>
          <w:lang w:val="en-US"/>
        </w:rPr>
        <w:t xml:space="preserve">Chaldean, Assyrian inhabited neighborhood in </w:t>
      </w:r>
      <w:proofErr w:type="spellStart"/>
      <w:r w:rsidRPr="00362D7D">
        <w:rPr>
          <w:rFonts w:eastAsia="Cambria"/>
          <w:lang w:val="en-US"/>
        </w:rPr>
        <w:t>Zaxo</w:t>
      </w:r>
      <w:proofErr w:type="spellEnd"/>
      <w:r w:rsidRPr="00362D7D">
        <w:rPr>
          <w:rFonts w:eastAsia="Cambria"/>
          <w:lang w:val="en-US"/>
        </w:rPr>
        <w:t xml:space="preserve"> were visited, information was obtained from the church priest."1840 families have come to reside with us</w:t>
      </w:r>
      <w:r w:rsidR="00F3475A">
        <w:rPr>
          <w:rFonts w:eastAsia="Cambria"/>
          <w:lang w:val="en-US"/>
        </w:rPr>
        <w:t>,</w:t>
      </w:r>
      <w:r w:rsidRPr="00362D7D">
        <w:rPr>
          <w:rFonts w:eastAsia="Cambria"/>
          <w:lang w:val="en-US"/>
        </w:rPr>
        <w:t xml:space="preserve">" the priest stated. </w:t>
      </w:r>
    </w:p>
    <w:p w:rsidR="0043017B" w:rsidRPr="00362D7D" w:rsidRDefault="008909DB" w:rsidP="00987464">
      <w:pPr>
        <w:spacing w:after="200"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It was observed in </w:t>
      </w:r>
      <w:proofErr w:type="spellStart"/>
      <w:r w:rsidRPr="00362D7D">
        <w:rPr>
          <w:rFonts w:eastAsia="Cambria"/>
          <w:lang w:val="en-US"/>
        </w:rPr>
        <w:t>Zaxo</w:t>
      </w:r>
      <w:proofErr w:type="spellEnd"/>
      <w:r w:rsidRPr="00362D7D">
        <w:rPr>
          <w:rFonts w:eastAsia="Cambria"/>
          <w:lang w:val="en-US"/>
        </w:rPr>
        <w:t xml:space="preserve"> that a major humanitarian crisis has been faced and the city population has been trying to help those in need with their own means.</w:t>
      </w:r>
    </w:p>
    <w:p w:rsidR="00987464" w:rsidRPr="00362D7D" w:rsidRDefault="008909DB" w:rsidP="00987464">
      <w:pPr>
        <w:spacing w:after="200" w:line="360" w:lineRule="auto"/>
        <w:jc w:val="both"/>
        <w:rPr>
          <w:lang w:val="en-US"/>
        </w:rPr>
      </w:pPr>
      <w:r w:rsidRPr="00362D7D">
        <w:rPr>
          <w:rFonts w:eastAsia="Cambria"/>
          <w:lang w:val="en-US"/>
        </w:rPr>
        <w:t> </w:t>
      </w:r>
    </w:p>
    <w:p w:rsidR="0043017B" w:rsidRPr="002C69FD" w:rsidRDefault="008909DB" w:rsidP="00987464">
      <w:pPr>
        <w:spacing w:line="360" w:lineRule="auto"/>
        <w:ind w:left="720"/>
        <w:jc w:val="both"/>
        <w:rPr>
          <w:b/>
          <w:lang w:val="en-US"/>
        </w:rPr>
      </w:pPr>
      <w:r w:rsidRPr="002C69FD">
        <w:rPr>
          <w:b/>
          <w:lang w:val="en-US"/>
        </w:rPr>
        <w:t>2) DUHOK</w:t>
      </w:r>
    </w:p>
    <w:p w:rsidR="0043017B" w:rsidRPr="00362D7D" w:rsidRDefault="008909DB" w:rsidP="00987464">
      <w:pPr>
        <w:spacing w:line="360" w:lineRule="auto"/>
        <w:ind w:left="720"/>
        <w:jc w:val="both"/>
        <w:rPr>
          <w:lang w:val="en-US"/>
        </w:rPr>
      </w:pPr>
      <w:r w:rsidRPr="00362D7D">
        <w:rPr>
          <w:rFonts w:eastAsia="Cambria"/>
          <w:lang w:val="en-US"/>
        </w:rPr>
        <w:t>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After </w:t>
      </w:r>
      <w:proofErr w:type="spellStart"/>
      <w:r w:rsidRPr="00362D7D">
        <w:rPr>
          <w:rFonts w:eastAsia="Cambria"/>
          <w:lang w:val="en-US"/>
        </w:rPr>
        <w:t>Zaxo</w:t>
      </w:r>
      <w:proofErr w:type="spellEnd"/>
      <w:r w:rsidRPr="00362D7D">
        <w:rPr>
          <w:rFonts w:eastAsia="Cambria"/>
          <w:lang w:val="en-US"/>
        </w:rPr>
        <w:t xml:space="preserve">, </w:t>
      </w:r>
      <w:r w:rsidR="00F3475A">
        <w:rPr>
          <w:rFonts w:eastAsia="Cambria"/>
          <w:lang w:val="en-US"/>
        </w:rPr>
        <w:t xml:space="preserve">the </w:t>
      </w:r>
      <w:r w:rsidRPr="00362D7D">
        <w:rPr>
          <w:rFonts w:eastAsia="Cambria"/>
          <w:lang w:val="en-US"/>
        </w:rPr>
        <w:t>delegation</w:t>
      </w:r>
      <w:r w:rsidR="00662E45">
        <w:rPr>
          <w:rFonts w:eastAsia="Cambria"/>
          <w:lang w:val="en-US"/>
        </w:rPr>
        <w:t xml:space="preserve"> </w:t>
      </w:r>
      <w:r w:rsidRPr="00362D7D">
        <w:rPr>
          <w:rFonts w:eastAsia="Cambria"/>
          <w:lang w:val="en-US"/>
        </w:rPr>
        <w:t xml:space="preserve">headed to the city of </w:t>
      </w:r>
      <w:proofErr w:type="spellStart"/>
      <w:r w:rsidRPr="00362D7D">
        <w:rPr>
          <w:rFonts w:eastAsia="Cambria"/>
          <w:lang w:val="en-US"/>
        </w:rPr>
        <w:t>Duhok</w:t>
      </w:r>
      <w:proofErr w:type="spellEnd"/>
      <w:r w:rsidRPr="00362D7D">
        <w:rPr>
          <w:rFonts w:eastAsia="Cambria"/>
          <w:lang w:val="en-US"/>
        </w:rPr>
        <w:t>. It was observed here that families were locate</w:t>
      </w:r>
      <w:r w:rsidR="00F3475A">
        <w:rPr>
          <w:rFonts w:eastAsia="Cambria"/>
          <w:lang w:val="en-US"/>
        </w:rPr>
        <w:t>d</w:t>
      </w:r>
      <w:r w:rsidR="00662E45">
        <w:rPr>
          <w:rFonts w:eastAsia="Cambria"/>
          <w:lang w:val="en-US"/>
        </w:rPr>
        <w:t xml:space="preserve"> </w:t>
      </w:r>
      <w:r w:rsidR="00F3475A">
        <w:rPr>
          <w:rFonts w:eastAsia="Cambria"/>
          <w:lang w:val="en-US"/>
        </w:rPr>
        <w:t xml:space="preserve">in </w:t>
      </w:r>
      <w:r w:rsidRPr="00362D7D">
        <w:rPr>
          <w:rFonts w:eastAsia="Cambria"/>
          <w:lang w:val="en-US"/>
        </w:rPr>
        <w:t xml:space="preserve">desolate </w:t>
      </w:r>
      <w:r w:rsidR="00F3475A">
        <w:rPr>
          <w:rFonts w:eastAsia="Cambria"/>
          <w:lang w:val="en-US"/>
        </w:rPr>
        <w:t>places</w:t>
      </w:r>
      <w:r w:rsidRPr="00362D7D">
        <w:rPr>
          <w:rFonts w:eastAsia="Cambria"/>
          <w:lang w:val="en-US"/>
        </w:rPr>
        <w:t xml:space="preserve"> and in the streets, open </w:t>
      </w:r>
      <w:r w:rsidR="00987464" w:rsidRPr="00362D7D">
        <w:rPr>
          <w:rFonts w:eastAsia="Cambria"/>
          <w:lang w:val="en-US"/>
        </w:rPr>
        <w:t>areas</w:t>
      </w:r>
      <w:r w:rsidRPr="00362D7D">
        <w:rPr>
          <w:rFonts w:eastAsia="Cambria"/>
          <w:lang w:val="en-US"/>
        </w:rPr>
        <w:t xml:space="preserve"> or empty buildings.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The first visit was made to the Assembly Council Chairman Abdullah </w:t>
      </w:r>
      <w:proofErr w:type="spellStart"/>
      <w:r w:rsidRPr="00362D7D">
        <w:rPr>
          <w:rFonts w:eastAsia="Cambria"/>
          <w:lang w:val="en-US"/>
        </w:rPr>
        <w:t>Fahim</w:t>
      </w:r>
      <w:proofErr w:type="spellEnd"/>
      <w:r w:rsidRPr="00362D7D">
        <w:rPr>
          <w:rFonts w:eastAsia="Cambria"/>
          <w:lang w:val="en-US"/>
        </w:rPr>
        <w:t>.</w:t>
      </w:r>
      <w:r w:rsidR="00662E45">
        <w:rPr>
          <w:rFonts w:eastAsia="Cambria"/>
          <w:lang w:val="en-US"/>
        </w:rPr>
        <w:t xml:space="preserve"> </w:t>
      </w:r>
      <w:r w:rsidRPr="00362D7D">
        <w:rPr>
          <w:rFonts w:eastAsia="Cambria"/>
          <w:lang w:val="en-US"/>
        </w:rPr>
        <w:t xml:space="preserve">Abdullah </w:t>
      </w:r>
      <w:proofErr w:type="spellStart"/>
      <w:r w:rsidRPr="00362D7D">
        <w:rPr>
          <w:rFonts w:eastAsia="Cambria"/>
          <w:lang w:val="en-US"/>
        </w:rPr>
        <w:t>Fahim</w:t>
      </w:r>
      <w:proofErr w:type="spellEnd"/>
      <w:r w:rsidR="00662E45">
        <w:rPr>
          <w:rFonts w:eastAsia="Cambria"/>
          <w:lang w:val="en-US"/>
        </w:rPr>
        <w:t xml:space="preserve"> </w:t>
      </w:r>
      <w:proofErr w:type="gramStart"/>
      <w:r w:rsidR="00F3475A">
        <w:rPr>
          <w:rFonts w:eastAsia="Cambria"/>
          <w:lang w:val="en-US"/>
        </w:rPr>
        <w:t>said</w:t>
      </w:r>
      <w:proofErr w:type="gramEnd"/>
      <w:r w:rsidR="00662E45">
        <w:rPr>
          <w:rFonts w:eastAsia="Cambria"/>
          <w:lang w:val="en-US"/>
        </w:rPr>
        <w:t xml:space="preserve"> </w:t>
      </w:r>
      <w:r w:rsidRPr="00362D7D">
        <w:rPr>
          <w:rFonts w:eastAsia="Cambria"/>
          <w:lang w:val="en-US"/>
        </w:rPr>
        <w:t xml:space="preserve">"it will be very difficult without the help of the </w:t>
      </w:r>
      <w:r w:rsidR="00987464" w:rsidRPr="00362D7D">
        <w:rPr>
          <w:rFonts w:eastAsia="Cambria"/>
          <w:lang w:val="en-US"/>
        </w:rPr>
        <w:t>people.</w:t>
      </w:r>
      <w:r w:rsidR="00987464" w:rsidRPr="00362D7D">
        <w:rPr>
          <w:lang w:val="en-US"/>
        </w:rPr>
        <w:t xml:space="preserve"> Between</w:t>
      </w:r>
      <w:r w:rsidRPr="00362D7D">
        <w:rPr>
          <w:lang w:val="en-US"/>
        </w:rPr>
        <w:t xml:space="preserve"> 150-180 thousand people have immigrated here. We tr</w:t>
      </w:r>
      <w:r w:rsidR="00F3475A">
        <w:rPr>
          <w:lang w:val="en-US"/>
        </w:rPr>
        <w:t>ied to settle the immigrants in</w:t>
      </w:r>
      <w:r w:rsidRPr="00362D7D">
        <w:rPr>
          <w:lang w:val="en-US"/>
        </w:rPr>
        <w:t xml:space="preserve"> appropriate places including </w:t>
      </w:r>
      <w:r w:rsidR="00987464">
        <w:rPr>
          <w:lang w:val="en-US"/>
        </w:rPr>
        <w:t>madras</w:t>
      </w:r>
      <w:r w:rsidRPr="00362D7D">
        <w:rPr>
          <w:lang w:val="en-US"/>
        </w:rPr>
        <w:t>as. We want them to return, but</w:t>
      </w:r>
      <w:r w:rsidR="00F3475A">
        <w:rPr>
          <w:lang w:val="en-US"/>
        </w:rPr>
        <w:t xml:space="preserve"> for that, we must act quickly.” </w:t>
      </w:r>
      <w:r w:rsidR="00987464" w:rsidRPr="00362D7D">
        <w:rPr>
          <w:lang w:val="en-US"/>
        </w:rPr>
        <w:t>The major</w:t>
      </w:r>
      <w:r w:rsidRPr="00362D7D">
        <w:rPr>
          <w:lang w:val="en-US"/>
        </w:rPr>
        <w:t xml:space="preserve"> criticism of Abdullah </w:t>
      </w:r>
      <w:proofErr w:type="spellStart"/>
      <w:r w:rsidRPr="00362D7D">
        <w:rPr>
          <w:lang w:val="en-US"/>
        </w:rPr>
        <w:t>Fahim</w:t>
      </w:r>
      <w:proofErr w:type="spellEnd"/>
      <w:r w:rsidRPr="00362D7D">
        <w:rPr>
          <w:lang w:val="en-US"/>
        </w:rPr>
        <w:t xml:space="preserve"> was addressed to "the Iraqi Central Government</w:t>
      </w:r>
      <w:r w:rsidR="00F3475A">
        <w:rPr>
          <w:lang w:val="en-US"/>
        </w:rPr>
        <w:t>,</w:t>
      </w:r>
      <w:r w:rsidRPr="00362D7D">
        <w:rPr>
          <w:lang w:val="en-US"/>
        </w:rPr>
        <w:t xml:space="preserve">" stating that they did not help at all.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The second visit was made to </w:t>
      </w:r>
      <w:proofErr w:type="spellStart"/>
      <w:r w:rsidRPr="00362D7D">
        <w:rPr>
          <w:rFonts w:eastAsia="Cambria"/>
          <w:lang w:val="en-US"/>
        </w:rPr>
        <w:t>Duhok</w:t>
      </w:r>
      <w:proofErr w:type="spellEnd"/>
      <w:r w:rsidRPr="00362D7D">
        <w:rPr>
          <w:rFonts w:eastAsia="Cambria"/>
          <w:lang w:val="en-US"/>
        </w:rPr>
        <w:t xml:space="preserve"> Governor </w:t>
      </w:r>
      <w:proofErr w:type="spellStart"/>
      <w:r w:rsidRPr="00362D7D">
        <w:rPr>
          <w:rFonts w:eastAsia="Cambria"/>
          <w:lang w:val="en-US"/>
        </w:rPr>
        <w:t>Farhad</w:t>
      </w:r>
      <w:proofErr w:type="spellEnd"/>
      <w:r w:rsidR="00662E45">
        <w:rPr>
          <w:rFonts w:eastAsia="Cambria"/>
          <w:lang w:val="en-US"/>
        </w:rPr>
        <w:t xml:space="preserve"> </w:t>
      </w:r>
      <w:proofErr w:type="spellStart"/>
      <w:r w:rsidRPr="00362D7D">
        <w:rPr>
          <w:rFonts w:eastAsia="Cambria"/>
          <w:lang w:val="en-US"/>
        </w:rPr>
        <w:t>Etrushi</w:t>
      </w:r>
      <w:proofErr w:type="spellEnd"/>
      <w:r w:rsidRPr="00362D7D">
        <w:rPr>
          <w:rFonts w:eastAsia="Cambria"/>
          <w:lang w:val="en-US"/>
        </w:rPr>
        <w:t>.</w:t>
      </w:r>
    </w:p>
    <w:p w:rsidR="0043017B" w:rsidRPr="00362D7D" w:rsidRDefault="008909DB" w:rsidP="00987464">
      <w:pPr>
        <w:spacing w:after="200" w:line="360" w:lineRule="auto"/>
        <w:ind w:left="1440"/>
        <w:jc w:val="both"/>
        <w:rPr>
          <w:lang w:val="en-US"/>
        </w:rPr>
      </w:pPr>
      <w:r w:rsidRPr="00362D7D">
        <w:rPr>
          <w:rFonts w:eastAsia="Wingdings"/>
          <w:lang w:val="en-US"/>
        </w:rPr>
        <w:sym w:font="Wingdings" w:char="F0FC"/>
      </w:r>
      <w:r w:rsidRPr="00362D7D">
        <w:rPr>
          <w:lang w:val="en-US"/>
        </w:rPr>
        <w:t xml:space="preserve">        </w:t>
      </w:r>
      <w:proofErr w:type="spellStart"/>
      <w:r w:rsidRPr="00362D7D">
        <w:rPr>
          <w:rFonts w:eastAsia="Cambria"/>
          <w:lang w:val="en-US"/>
        </w:rPr>
        <w:t>Etrushi</w:t>
      </w:r>
      <w:proofErr w:type="spellEnd"/>
      <w:r w:rsidRPr="00362D7D">
        <w:rPr>
          <w:rFonts w:eastAsia="Cambria"/>
          <w:lang w:val="en-US"/>
        </w:rPr>
        <w:t xml:space="preserve"> briefly explained the situation to the delegation and again, criticized the Iraqi Central Government. He expressed the ne</w:t>
      </w:r>
      <w:r w:rsidR="00F3475A">
        <w:rPr>
          <w:rFonts w:eastAsia="Cambria"/>
          <w:lang w:val="en-US"/>
        </w:rPr>
        <w:t>ed of help from</w:t>
      </w:r>
      <w:r w:rsidRPr="00362D7D">
        <w:rPr>
          <w:rFonts w:eastAsia="Cambria"/>
          <w:lang w:val="en-US"/>
        </w:rPr>
        <w:t xml:space="preserve"> Turkey, the United Nations and other countries; to inform the rest of the world about this migratio</w:t>
      </w:r>
      <w:r w:rsidR="00F3475A">
        <w:rPr>
          <w:rFonts w:eastAsia="Cambria"/>
          <w:lang w:val="en-US"/>
        </w:rPr>
        <w:t xml:space="preserve">n wave and mentioned medicine </w:t>
      </w:r>
      <w:r w:rsidRPr="00362D7D">
        <w:rPr>
          <w:rFonts w:eastAsia="Cambria"/>
          <w:lang w:val="en-US"/>
        </w:rPr>
        <w:t xml:space="preserve">as a basic need. </w:t>
      </w:r>
      <w:r w:rsidR="00F3475A">
        <w:rPr>
          <w:rFonts w:eastAsia="Cambria"/>
          <w:lang w:val="en-US"/>
        </w:rPr>
        <w:t>The g</w:t>
      </w:r>
      <w:r w:rsidRPr="00362D7D">
        <w:rPr>
          <w:rFonts w:eastAsia="Cambria"/>
          <w:lang w:val="en-US"/>
        </w:rPr>
        <w:t xml:space="preserve">overnor expressed difficulties in welcoming them and finding solutions, since the </w:t>
      </w:r>
      <w:r w:rsidR="00F3475A">
        <w:rPr>
          <w:rFonts w:eastAsia="Cambria"/>
          <w:lang w:val="en-US"/>
        </w:rPr>
        <w:t xml:space="preserve">number of people in need is so </w:t>
      </w:r>
      <w:r w:rsidRPr="00362D7D">
        <w:rPr>
          <w:rFonts w:eastAsia="Cambria"/>
          <w:lang w:val="en-US"/>
        </w:rPr>
        <w:t xml:space="preserve">high. </w:t>
      </w:r>
    </w:p>
    <w:p w:rsidR="0043017B" w:rsidRPr="00362D7D" w:rsidRDefault="008909DB" w:rsidP="00987464">
      <w:pPr>
        <w:spacing w:after="200" w:line="360" w:lineRule="auto"/>
        <w:jc w:val="both"/>
        <w:rPr>
          <w:lang w:val="en-US"/>
        </w:rPr>
      </w:pPr>
      <w:r w:rsidRPr="00362D7D">
        <w:rPr>
          <w:rFonts w:eastAsia="Cambria"/>
          <w:lang w:val="en-US"/>
        </w:rPr>
        <w:t> </w:t>
      </w:r>
    </w:p>
    <w:p w:rsidR="0043017B" w:rsidRPr="00D549BC" w:rsidRDefault="00D549BC" w:rsidP="00987464">
      <w:pPr>
        <w:spacing w:line="360" w:lineRule="auto"/>
        <w:ind w:left="720"/>
        <w:jc w:val="both"/>
        <w:rPr>
          <w:b/>
          <w:lang w:val="en-US"/>
        </w:rPr>
      </w:pPr>
      <w:r>
        <w:rPr>
          <w:b/>
          <w:lang w:val="en-US"/>
        </w:rPr>
        <w:t>3) LALES</w:t>
      </w:r>
    </w:p>
    <w:p w:rsidR="0043017B" w:rsidRPr="00362D7D" w:rsidRDefault="008909DB" w:rsidP="00987464">
      <w:pPr>
        <w:spacing w:line="360" w:lineRule="auto"/>
        <w:ind w:left="720"/>
        <w:jc w:val="both"/>
        <w:rPr>
          <w:lang w:val="en-US"/>
        </w:rPr>
      </w:pPr>
      <w:r w:rsidRPr="00362D7D">
        <w:rPr>
          <w:rFonts w:eastAsia="Cambria"/>
          <w:lang w:val="en-US"/>
        </w:rPr>
        <w:lastRenderedPageBreak/>
        <w:t>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After completing their contact in </w:t>
      </w:r>
      <w:proofErr w:type="spellStart"/>
      <w:r w:rsidRPr="00362D7D">
        <w:rPr>
          <w:lang w:val="en-US"/>
        </w:rPr>
        <w:t>Duhok</w:t>
      </w:r>
      <w:proofErr w:type="spellEnd"/>
      <w:r w:rsidRPr="00362D7D">
        <w:rPr>
          <w:lang w:val="en-US"/>
        </w:rPr>
        <w:t xml:space="preserve">, the delegation </w:t>
      </w:r>
      <w:r w:rsidR="00F3475A">
        <w:rPr>
          <w:lang w:val="en-US"/>
        </w:rPr>
        <w:t xml:space="preserve">went to </w:t>
      </w:r>
      <w:proofErr w:type="spellStart"/>
      <w:r w:rsidR="00F3475A">
        <w:rPr>
          <w:lang w:val="en-US"/>
        </w:rPr>
        <w:t>Laleş</w:t>
      </w:r>
      <w:proofErr w:type="spellEnd"/>
      <w:r w:rsidR="00F3475A">
        <w:rPr>
          <w:lang w:val="en-US"/>
        </w:rPr>
        <w:t xml:space="preserve">, a sacred place </w:t>
      </w:r>
      <w:r w:rsidR="00C646FB">
        <w:rPr>
          <w:lang w:val="en-US"/>
        </w:rPr>
        <w:t xml:space="preserve">for </w:t>
      </w:r>
      <w:proofErr w:type="spellStart"/>
      <w:r w:rsidR="00C646FB">
        <w:rPr>
          <w:lang w:val="en-US"/>
        </w:rPr>
        <w:t>Ya</w:t>
      </w:r>
      <w:r w:rsidRPr="00362D7D">
        <w:rPr>
          <w:lang w:val="en-US"/>
        </w:rPr>
        <w:t>zidis</w:t>
      </w:r>
      <w:proofErr w:type="spellEnd"/>
      <w:r w:rsidRPr="00362D7D">
        <w:rPr>
          <w:lang w:val="en-US"/>
        </w:rPr>
        <w:t>.</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Sergeant </w:t>
      </w:r>
      <w:proofErr w:type="spellStart"/>
      <w:r w:rsidRPr="00362D7D">
        <w:rPr>
          <w:rFonts w:eastAsia="Cambria"/>
          <w:lang w:val="en-US"/>
        </w:rPr>
        <w:t>Bavê</w:t>
      </w:r>
      <w:proofErr w:type="spellEnd"/>
      <w:r w:rsidR="00662E45">
        <w:rPr>
          <w:rFonts w:eastAsia="Cambria"/>
          <w:lang w:val="en-US"/>
        </w:rPr>
        <w:t xml:space="preserve"> </w:t>
      </w:r>
      <w:r w:rsidRPr="00362D7D">
        <w:rPr>
          <w:rFonts w:eastAsia="Cambria"/>
          <w:lang w:val="en-US"/>
        </w:rPr>
        <w:t xml:space="preserve">guiding the </w:t>
      </w:r>
      <w:r w:rsidR="00987464" w:rsidRPr="00362D7D">
        <w:rPr>
          <w:rFonts w:eastAsia="Cambria"/>
          <w:lang w:val="en-US"/>
        </w:rPr>
        <w:t>delegation</w:t>
      </w:r>
      <w:r w:rsidRPr="00362D7D">
        <w:rPr>
          <w:rFonts w:eastAsia="Cambria"/>
          <w:lang w:val="en-US"/>
        </w:rPr>
        <w:t xml:space="preserve"> said that 450 families and 2,370 people have stayed </w:t>
      </w:r>
      <w:r w:rsidR="00F3475A">
        <w:rPr>
          <w:rFonts w:eastAsia="Cambria"/>
          <w:lang w:val="en-US"/>
        </w:rPr>
        <w:t>t</w:t>
      </w:r>
      <w:r w:rsidRPr="00362D7D">
        <w:rPr>
          <w:rFonts w:eastAsia="Cambria"/>
          <w:lang w:val="en-US"/>
        </w:rPr>
        <w:t xml:space="preserve">here up to </w:t>
      </w:r>
      <w:proofErr w:type="spellStart"/>
      <w:proofErr w:type="gramStart"/>
      <w:r w:rsidRPr="00362D7D">
        <w:rPr>
          <w:rFonts w:eastAsia="Cambria"/>
          <w:lang w:val="en-US"/>
        </w:rPr>
        <w:t>now.He</w:t>
      </w:r>
      <w:proofErr w:type="spellEnd"/>
      <w:proofErr w:type="gramEnd"/>
      <w:r w:rsidRPr="00362D7D">
        <w:rPr>
          <w:rFonts w:eastAsia="Cambria"/>
          <w:lang w:val="en-US"/>
        </w:rPr>
        <w:t xml:space="preserve"> also added that this number was constantly changing.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Sergeant </w:t>
      </w:r>
      <w:proofErr w:type="spellStart"/>
      <w:r w:rsidRPr="00362D7D">
        <w:rPr>
          <w:lang w:val="en-US"/>
        </w:rPr>
        <w:t>Bavê</w:t>
      </w:r>
      <w:proofErr w:type="spellEnd"/>
      <w:r w:rsidRPr="00362D7D">
        <w:rPr>
          <w:lang w:val="en-US"/>
        </w:rPr>
        <w:t xml:space="preserve"> emphasized that those who had mig</w:t>
      </w:r>
      <w:r w:rsidR="00662E45">
        <w:rPr>
          <w:lang w:val="en-US"/>
        </w:rPr>
        <w:t xml:space="preserve">rated should turn back to </w:t>
      </w:r>
      <w:proofErr w:type="spellStart"/>
      <w:r w:rsidR="00662E45">
        <w:rPr>
          <w:lang w:val="en-US"/>
        </w:rPr>
        <w:t>Sincar</w:t>
      </w:r>
      <w:proofErr w:type="spellEnd"/>
      <w:r w:rsidRPr="00362D7D">
        <w:rPr>
          <w:lang w:val="en-US"/>
        </w:rPr>
        <w:t xml:space="preserve"> and drew attention to the fact that there were still thousands of </w:t>
      </w:r>
      <w:r w:rsidR="00662E45">
        <w:rPr>
          <w:lang w:val="en-US"/>
        </w:rPr>
        <w:t xml:space="preserve">people who were living in </w:t>
      </w:r>
      <w:proofErr w:type="spellStart"/>
      <w:r w:rsidR="00662E45">
        <w:rPr>
          <w:lang w:val="en-US"/>
        </w:rPr>
        <w:t>Sincar</w:t>
      </w:r>
      <w:proofErr w:type="spellEnd"/>
      <w:r w:rsidRPr="00362D7D">
        <w:rPr>
          <w:lang w:val="en-US"/>
        </w:rPr>
        <w:t xml:space="preserve">. </w:t>
      </w:r>
    </w:p>
    <w:p w:rsidR="002C69FD" w:rsidRDefault="008909DB" w:rsidP="002C69FD">
      <w:pPr>
        <w:spacing w:line="360" w:lineRule="auto"/>
        <w:ind w:left="1440"/>
        <w:jc w:val="both"/>
        <w:rPr>
          <w:lang w:val="en-US"/>
        </w:rPr>
      </w:pPr>
      <w:r w:rsidRPr="00362D7D">
        <w:rPr>
          <w:rFonts w:eastAsia="Wingdings"/>
          <w:lang w:val="en-US"/>
        </w:rPr>
        <w:sym w:font="Wingdings" w:char="F0FC"/>
      </w:r>
      <w:r w:rsidRPr="00362D7D">
        <w:rPr>
          <w:lang w:val="en-US"/>
        </w:rPr>
        <w:t xml:space="preserve">        It was seen that the families who have taken refuge in </w:t>
      </w:r>
      <w:proofErr w:type="spellStart"/>
      <w:r w:rsidRPr="00362D7D">
        <w:rPr>
          <w:lang w:val="en-US"/>
        </w:rPr>
        <w:t>Laleş</w:t>
      </w:r>
      <w:proofErr w:type="spellEnd"/>
      <w:r w:rsidRPr="00362D7D">
        <w:rPr>
          <w:lang w:val="en-US"/>
        </w:rPr>
        <w:t xml:space="preserve"> were living a commune life </w:t>
      </w:r>
      <w:r w:rsidR="00987464" w:rsidRPr="00362D7D">
        <w:rPr>
          <w:lang w:val="en-US"/>
        </w:rPr>
        <w:t>here. The</w:t>
      </w:r>
      <w:r w:rsidRPr="00362D7D">
        <w:rPr>
          <w:lang w:val="en-US"/>
        </w:rPr>
        <w:t xml:space="preserve"> needs such as cleaning, cooking, etc. are met with division of labor. Daily beliefs and rituals </w:t>
      </w:r>
      <w:r w:rsidR="00987464" w:rsidRPr="00362D7D">
        <w:rPr>
          <w:lang w:val="en-US"/>
        </w:rPr>
        <w:t>continue</w:t>
      </w:r>
      <w:r w:rsidRPr="00362D7D">
        <w:rPr>
          <w:lang w:val="en-US"/>
        </w:rPr>
        <w:t xml:space="preserve">. </w:t>
      </w:r>
    </w:p>
    <w:p w:rsidR="0043017B" w:rsidRPr="002C69FD" w:rsidRDefault="008909DB" w:rsidP="002C69FD">
      <w:pPr>
        <w:pStyle w:val="ListParagraph"/>
        <w:numPr>
          <w:ilvl w:val="0"/>
          <w:numId w:val="5"/>
        </w:numPr>
        <w:spacing w:line="360" w:lineRule="auto"/>
        <w:ind w:left="1418" w:firstLine="0"/>
        <w:jc w:val="both"/>
        <w:rPr>
          <w:lang w:val="en-US"/>
        </w:rPr>
      </w:pPr>
      <w:r w:rsidRPr="002C69FD">
        <w:rPr>
          <w:rFonts w:eastAsia="Cambria"/>
          <w:lang w:val="en-US"/>
        </w:rPr>
        <w:t>It has been observed that digni</w:t>
      </w:r>
      <w:r w:rsidR="00662E45">
        <w:rPr>
          <w:rFonts w:eastAsia="Cambria"/>
          <w:lang w:val="en-US"/>
        </w:rPr>
        <w:t xml:space="preserve">taries who came here from </w:t>
      </w:r>
      <w:proofErr w:type="spellStart"/>
      <w:r w:rsidR="00662E45">
        <w:rPr>
          <w:rFonts w:eastAsia="Cambria"/>
          <w:lang w:val="en-US"/>
        </w:rPr>
        <w:t>Sincar</w:t>
      </w:r>
      <w:proofErr w:type="spellEnd"/>
      <w:r w:rsidRPr="002C69FD">
        <w:rPr>
          <w:rFonts w:eastAsia="Cambria"/>
          <w:lang w:val="en-US"/>
        </w:rPr>
        <w:t xml:space="preserve"> were still mourning. Aids from outside to </w:t>
      </w:r>
      <w:proofErr w:type="spellStart"/>
      <w:r w:rsidRPr="002C69FD">
        <w:rPr>
          <w:rFonts w:eastAsia="Cambria"/>
          <w:lang w:val="en-US"/>
        </w:rPr>
        <w:t>Laleş</w:t>
      </w:r>
      <w:proofErr w:type="spellEnd"/>
      <w:r w:rsidRPr="002C69FD">
        <w:rPr>
          <w:rFonts w:eastAsia="Cambria"/>
          <w:lang w:val="en-US"/>
        </w:rPr>
        <w:t xml:space="preserve"> still continue </w:t>
      </w:r>
    </w:p>
    <w:p w:rsidR="0043017B" w:rsidRPr="00362D7D" w:rsidRDefault="008909DB" w:rsidP="00987464">
      <w:pPr>
        <w:spacing w:after="200"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After a meeting with dignitaries of </w:t>
      </w:r>
      <w:proofErr w:type="spellStart"/>
      <w:r w:rsidR="00547FE8" w:rsidRPr="00362D7D">
        <w:rPr>
          <w:rFonts w:eastAsia="Cambria"/>
          <w:lang w:val="en-US"/>
        </w:rPr>
        <w:t>Laleş</w:t>
      </w:r>
      <w:proofErr w:type="spellEnd"/>
      <w:r w:rsidR="00547FE8" w:rsidRPr="00362D7D">
        <w:rPr>
          <w:rFonts w:eastAsia="Cambria"/>
          <w:lang w:val="en-US"/>
        </w:rPr>
        <w:t>, the delegation visited the</w:t>
      </w:r>
      <w:r w:rsidRPr="00362D7D">
        <w:rPr>
          <w:rFonts w:eastAsia="Cambria"/>
          <w:lang w:val="en-US"/>
        </w:rPr>
        <w:t xml:space="preserve"> villages and interviewed </w:t>
      </w:r>
      <w:proofErr w:type="spellStart"/>
      <w:proofErr w:type="gramStart"/>
      <w:r w:rsidRPr="00362D7D">
        <w:rPr>
          <w:rFonts w:eastAsia="Cambria"/>
          <w:lang w:val="en-US"/>
        </w:rPr>
        <w:t>families.In</w:t>
      </w:r>
      <w:proofErr w:type="spellEnd"/>
      <w:proofErr w:type="gramEnd"/>
      <w:r w:rsidRPr="00362D7D">
        <w:rPr>
          <w:rFonts w:eastAsia="Cambria"/>
          <w:lang w:val="en-US"/>
        </w:rPr>
        <w:t xml:space="preserve"> general, the people interviewed had said that they were praying for the situation to be resolved. </w:t>
      </w:r>
    </w:p>
    <w:p w:rsidR="0043017B" w:rsidRPr="00362D7D" w:rsidRDefault="008909DB" w:rsidP="00987464">
      <w:pPr>
        <w:spacing w:after="200" w:line="360" w:lineRule="auto"/>
        <w:jc w:val="both"/>
        <w:rPr>
          <w:lang w:val="en-US"/>
        </w:rPr>
      </w:pPr>
      <w:r w:rsidRPr="00362D7D">
        <w:rPr>
          <w:rFonts w:eastAsia="Cambria"/>
          <w:lang w:val="en-US"/>
        </w:rPr>
        <w:t> </w:t>
      </w:r>
    </w:p>
    <w:p w:rsidR="0043017B" w:rsidRPr="002C69FD" w:rsidRDefault="008909DB" w:rsidP="002C69FD">
      <w:pPr>
        <w:spacing w:after="200" w:line="360" w:lineRule="auto"/>
        <w:jc w:val="both"/>
        <w:rPr>
          <w:b/>
          <w:lang w:val="en-US"/>
        </w:rPr>
      </w:pPr>
      <w:r w:rsidRPr="002C69FD">
        <w:rPr>
          <w:rFonts w:eastAsia="Cambria"/>
          <w:b/>
          <w:lang w:val="en-US"/>
        </w:rPr>
        <w:t> </w:t>
      </w:r>
      <w:r w:rsidRPr="002C69FD">
        <w:rPr>
          <w:b/>
          <w:lang w:val="en-US"/>
        </w:rPr>
        <w:t>4) MAXMUR</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proofErr w:type="spellStart"/>
      <w:proofErr w:type="gramStart"/>
      <w:r w:rsidR="00F1552A">
        <w:rPr>
          <w:rFonts w:eastAsia="Cambria"/>
          <w:lang w:val="en-US"/>
        </w:rPr>
        <w:t>Maxmur</w:t>
      </w:r>
      <w:proofErr w:type="spellEnd"/>
      <w:r w:rsidR="00F1552A">
        <w:rPr>
          <w:rFonts w:eastAsia="Cambria"/>
          <w:lang w:val="en-US"/>
        </w:rPr>
        <w:t>, which was emptied</w:t>
      </w:r>
      <w:r w:rsidRPr="00362D7D">
        <w:rPr>
          <w:rFonts w:eastAsia="Cambria"/>
          <w:lang w:val="en-US"/>
        </w:rPr>
        <w:t xml:space="preserve"> because of the intensification of the attacks of ISIS </w:t>
      </w:r>
      <w:r w:rsidR="00987464" w:rsidRPr="00362D7D">
        <w:rPr>
          <w:rFonts w:eastAsia="Cambria"/>
          <w:lang w:val="en-US"/>
        </w:rPr>
        <w:t>forces</w:t>
      </w:r>
      <w:r w:rsidR="00F1552A">
        <w:rPr>
          <w:rFonts w:eastAsia="Cambria"/>
          <w:lang w:val="en-US"/>
        </w:rPr>
        <w:t>,</w:t>
      </w:r>
      <w:r w:rsidRPr="00362D7D">
        <w:rPr>
          <w:rFonts w:eastAsia="Cambria"/>
          <w:lang w:val="en-US"/>
        </w:rPr>
        <w:t xml:space="preserve"> is now </w:t>
      </w:r>
      <w:r w:rsidR="00987464" w:rsidRPr="00362D7D">
        <w:rPr>
          <w:rFonts w:eastAsia="Cambria"/>
          <w:lang w:val="en-US"/>
        </w:rPr>
        <w:t>defended</w:t>
      </w:r>
      <w:r w:rsidR="00F1552A">
        <w:rPr>
          <w:rFonts w:eastAsia="Cambria"/>
          <w:lang w:val="en-US"/>
        </w:rPr>
        <w:t xml:space="preserve"> by </w:t>
      </w:r>
      <w:r w:rsidRPr="00362D7D">
        <w:rPr>
          <w:rFonts w:eastAsia="Cambria"/>
          <w:lang w:val="en-US"/>
        </w:rPr>
        <w:t xml:space="preserve">HPG, KDP, YNK forces and </w:t>
      </w:r>
      <w:proofErr w:type="spellStart"/>
      <w:r w:rsidRPr="00362D7D">
        <w:rPr>
          <w:rFonts w:eastAsia="Cambria"/>
          <w:lang w:val="en-US"/>
        </w:rPr>
        <w:t>Goran</w:t>
      </w:r>
      <w:proofErr w:type="spellEnd"/>
      <w:r w:rsidRPr="00362D7D">
        <w:rPr>
          <w:rFonts w:eastAsia="Cambria"/>
          <w:lang w:val="en-US"/>
        </w:rPr>
        <w:t xml:space="preserve"> movement</w:t>
      </w:r>
      <w:proofErr w:type="gramEnd"/>
      <w:r w:rsidR="00662E45">
        <w:rPr>
          <w:rFonts w:eastAsia="Cambria"/>
          <w:lang w:val="en-US"/>
        </w:rPr>
        <w:t xml:space="preserve"> </w:t>
      </w:r>
      <w:r w:rsidR="00987464" w:rsidRPr="00362D7D">
        <w:rPr>
          <w:rFonts w:eastAsia="Cambria"/>
          <w:lang w:val="en-US"/>
        </w:rPr>
        <w:t>jointly.</w:t>
      </w:r>
      <w:r w:rsidR="00987464" w:rsidRPr="00362D7D">
        <w:rPr>
          <w:lang w:val="en-US"/>
        </w:rPr>
        <w:t xml:space="preserve"> In</w:t>
      </w:r>
      <w:r w:rsidRPr="00362D7D">
        <w:rPr>
          <w:lang w:val="en-US"/>
        </w:rPr>
        <w:t xml:space="preserve"> addition to these forces, there are also Communist </w:t>
      </w:r>
      <w:r w:rsidR="00987464" w:rsidRPr="00362D7D">
        <w:rPr>
          <w:lang w:val="en-US"/>
        </w:rPr>
        <w:t>resistant</w:t>
      </w:r>
      <w:r w:rsidRPr="00362D7D">
        <w:rPr>
          <w:lang w:val="en-US"/>
        </w:rPr>
        <w:t xml:space="preserve"> in a small number as </w:t>
      </w:r>
      <w:r w:rsidR="00987464" w:rsidRPr="00362D7D">
        <w:rPr>
          <w:lang w:val="en-US"/>
        </w:rPr>
        <w:t>well. This</w:t>
      </w:r>
      <w:r w:rsidR="00F1552A">
        <w:rPr>
          <w:lang w:val="en-US"/>
        </w:rPr>
        <w:t xml:space="preserve"> camp, in </w:t>
      </w:r>
      <w:r w:rsidRPr="00362D7D">
        <w:rPr>
          <w:lang w:val="en-US"/>
        </w:rPr>
        <w:t>which there is a joint defense</w:t>
      </w:r>
      <w:r w:rsidR="00F1552A">
        <w:rPr>
          <w:lang w:val="en-US"/>
        </w:rPr>
        <w:t>,</w:t>
      </w:r>
      <w:r w:rsidRPr="00362D7D">
        <w:rPr>
          <w:lang w:val="en-US"/>
        </w:rPr>
        <w:t xml:space="preserve"> has the most important position that calls for national </w:t>
      </w:r>
      <w:r w:rsidR="00F1552A">
        <w:rPr>
          <w:lang w:val="en-US"/>
        </w:rPr>
        <w:t xml:space="preserve">unity.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The delegation conducted interviews with representatives of the four powers.</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Conditions are not suitable to live in the camp </w:t>
      </w:r>
      <w:r w:rsidR="00987464" w:rsidRPr="00362D7D">
        <w:rPr>
          <w:rFonts w:eastAsia="Cambria"/>
          <w:lang w:val="en-US"/>
        </w:rPr>
        <w:t>yet. It</w:t>
      </w:r>
      <w:r w:rsidRPr="00362D7D">
        <w:rPr>
          <w:rFonts w:eastAsia="Cambria"/>
          <w:lang w:val="en-US"/>
        </w:rPr>
        <w:t xml:space="preserve"> has been confirmed that there are only defense forces in the camp.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proofErr w:type="spellStart"/>
      <w:r w:rsidR="00987464">
        <w:rPr>
          <w:rFonts w:eastAsia="Cambria"/>
          <w:lang w:val="en-US"/>
        </w:rPr>
        <w:t>Max</w:t>
      </w:r>
      <w:r w:rsidR="00F1552A">
        <w:rPr>
          <w:rFonts w:eastAsia="Cambria"/>
          <w:lang w:val="en-US"/>
        </w:rPr>
        <w:t>mur</w:t>
      </w:r>
      <w:proofErr w:type="spellEnd"/>
      <w:r w:rsidR="00F1552A">
        <w:rPr>
          <w:rFonts w:eastAsia="Cambria"/>
          <w:lang w:val="en-US"/>
        </w:rPr>
        <w:t xml:space="preserve"> camp, </w:t>
      </w:r>
      <w:r w:rsidRPr="00362D7D">
        <w:rPr>
          <w:rFonts w:eastAsia="Cambria"/>
          <w:lang w:val="en-US"/>
        </w:rPr>
        <w:t>being under the aegis of the United Nations</w:t>
      </w:r>
      <w:r w:rsidR="00F1552A">
        <w:rPr>
          <w:rFonts w:eastAsia="Cambria"/>
          <w:lang w:val="en-US"/>
        </w:rPr>
        <w:t>,</w:t>
      </w:r>
      <w:r w:rsidRPr="00362D7D">
        <w:rPr>
          <w:rFonts w:eastAsia="Cambria"/>
          <w:lang w:val="en-US"/>
        </w:rPr>
        <w:t xml:space="preserve"> was completely</w:t>
      </w:r>
      <w:r w:rsidR="00F1552A">
        <w:rPr>
          <w:rFonts w:eastAsia="Cambria"/>
          <w:lang w:val="en-US"/>
        </w:rPr>
        <w:t xml:space="preserve"> emptied</w:t>
      </w:r>
      <w:r w:rsidRPr="00362D7D">
        <w:rPr>
          <w:rFonts w:eastAsia="Cambria"/>
          <w:lang w:val="en-US"/>
        </w:rPr>
        <w:t>.</w:t>
      </w:r>
    </w:p>
    <w:p w:rsidR="0043017B" w:rsidRPr="00362D7D" w:rsidRDefault="008909DB" w:rsidP="00987464">
      <w:pPr>
        <w:spacing w:line="360" w:lineRule="auto"/>
        <w:ind w:left="1440"/>
        <w:jc w:val="both"/>
        <w:rPr>
          <w:lang w:val="en-US"/>
        </w:rPr>
      </w:pPr>
      <w:r w:rsidRPr="00362D7D">
        <w:rPr>
          <w:rFonts w:eastAsia="Wingdings"/>
          <w:lang w:val="en-US"/>
        </w:rPr>
        <w:lastRenderedPageBreak/>
        <w:sym w:font="Wingdings" w:char="F0FC"/>
      </w:r>
      <w:r w:rsidR="00987464">
        <w:rPr>
          <w:lang w:val="en-US"/>
        </w:rPr>
        <w:t xml:space="preserve">        </w:t>
      </w:r>
      <w:r w:rsidRPr="00362D7D">
        <w:rPr>
          <w:lang w:val="en-US"/>
        </w:rPr>
        <w:t xml:space="preserve">The President of Federal Kurdistan Region Mr. </w:t>
      </w:r>
      <w:proofErr w:type="spellStart"/>
      <w:r w:rsidRPr="00362D7D">
        <w:rPr>
          <w:lang w:val="en-US"/>
        </w:rPr>
        <w:t>Massoud</w:t>
      </w:r>
      <w:proofErr w:type="spellEnd"/>
      <w:r w:rsidR="00662E45">
        <w:rPr>
          <w:lang w:val="en-US"/>
        </w:rPr>
        <w:t xml:space="preserve"> </w:t>
      </w:r>
      <w:proofErr w:type="spellStart"/>
      <w:r w:rsidRPr="00362D7D">
        <w:rPr>
          <w:lang w:val="en-US"/>
        </w:rPr>
        <w:t>Barzani</w:t>
      </w:r>
      <w:proofErr w:type="spellEnd"/>
      <w:r w:rsidRPr="00362D7D">
        <w:rPr>
          <w:lang w:val="en-US"/>
        </w:rPr>
        <w:t xml:space="preserve"> visited the camp and congratulated all Kurdish armed forces in the region because of their success in defending and thus cheered them up.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There is no visible severe damage in the </w:t>
      </w:r>
      <w:proofErr w:type="spellStart"/>
      <w:proofErr w:type="gramStart"/>
      <w:r w:rsidRPr="00362D7D">
        <w:rPr>
          <w:rFonts w:eastAsia="Cambria"/>
          <w:lang w:val="en-US"/>
        </w:rPr>
        <w:t>camp.Some</w:t>
      </w:r>
      <w:proofErr w:type="spellEnd"/>
      <w:proofErr w:type="gramEnd"/>
      <w:r w:rsidRPr="00362D7D">
        <w:rPr>
          <w:rFonts w:eastAsia="Cambria"/>
          <w:lang w:val="en-US"/>
        </w:rPr>
        <w:t xml:space="preserve"> anima</w:t>
      </w:r>
      <w:r w:rsidR="00F1552A">
        <w:rPr>
          <w:rFonts w:eastAsia="Cambria"/>
          <w:lang w:val="en-US"/>
        </w:rPr>
        <w:t xml:space="preserve">ls that were cut up </w:t>
      </w:r>
      <w:r w:rsidRPr="00362D7D">
        <w:rPr>
          <w:rFonts w:eastAsia="Cambria"/>
          <w:lang w:val="en-US"/>
        </w:rPr>
        <w:t xml:space="preserve">by ISIS gangs and food waste in some houses where ISIS gangs had stayed have been observed. It has been also observed that bad odors have </w:t>
      </w:r>
      <w:r w:rsidR="00987464" w:rsidRPr="00362D7D">
        <w:rPr>
          <w:rFonts w:eastAsia="Cambria"/>
          <w:lang w:val="en-US"/>
        </w:rPr>
        <w:t>occurred</w:t>
      </w:r>
      <w:r w:rsidRPr="00362D7D">
        <w:rPr>
          <w:rFonts w:eastAsia="Cambria"/>
          <w:lang w:val="en-US"/>
        </w:rPr>
        <w:t xml:space="preserve"> because of power shortage. It is possible to see small-scale </w:t>
      </w:r>
      <w:r w:rsidR="00F1552A">
        <w:rPr>
          <w:rFonts w:eastAsia="Cambria"/>
          <w:lang w:val="en-US"/>
        </w:rPr>
        <w:t>damage.</w:t>
      </w:r>
    </w:p>
    <w:p w:rsidR="0043017B" w:rsidRPr="00362D7D" w:rsidRDefault="008909DB" w:rsidP="00987464">
      <w:pPr>
        <w:spacing w:after="200" w:line="360" w:lineRule="auto"/>
        <w:ind w:left="1440"/>
        <w:jc w:val="both"/>
        <w:rPr>
          <w:lang w:val="en-US"/>
        </w:rPr>
      </w:pPr>
      <w:r w:rsidRPr="00362D7D">
        <w:rPr>
          <w:rFonts w:eastAsia="Wingdings"/>
          <w:lang w:val="en-US"/>
        </w:rPr>
        <w:sym w:font="Wingdings" w:char="F0FC"/>
      </w:r>
      <w:r w:rsidRPr="00362D7D">
        <w:rPr>
          <w:lang w:val="en-US"/>
        </w:rPr>
        <w:t xml:space="preserve">        It has been observed that the morale of Kurdish armed forces defending the camp is quite well.</w:t>
      </w:r>
    </w:p>
    <w:p w:rsidR="0043017B" w:rsidRPr="00362D7D" w:rsidRDefault="008909DB" w:rsidP="00987464">
      <w:pPr>
        <w:spacing w:after="200" w:line="360" w:lineRule="auto"/>
        <w:jc w:val="both"/>
        <w:rPr>
          <w:lang w:val="en-US"/>
        </w:rPr>
      </w:pPr>
      <w:r w:rsidRPr="00362D7D">
        <w:rPr>
          <w:rFonts w:eastAsia="Cambria"/>
          <w:lang w:val="en-US"/>
        </w:rPr>
        <w:t> </w:t>
      </w:r>
    </w:p>
    <w:p w:rsidR="0043017B" w:rsidRPr="002C69FD" w:rsidRDefault="008909DB" w:rsidP="00987464">
      <w:pPr>
        <w:spacing w:line="360" w:lineRule="auto"/>
        <w:ind w:left="720"/>
        <w:jc w:val="both"/>
        <w:rPr>
          <w:b/>
          <w:lang w:val="en-US"/>
        </w:rPr>
      </w:pPr>
      <w:r w:rsidRPr="002C69FD">
        <w:rPr>
          <w:b/>
          <w:lang w:val="en-US"/>
        </w:rPr>
        <w:t>5) RANYA</w:t>
      </w:r>
    </w:p>
    <w:p w:rsidR="0043017B" w:rsidRPr="00362D7D" w:rsidRDefault="008909DB" w:rsidP="00987464">
      <w:pPr>
        <w:spacing w:line="360" w:lineRule="auto"/>
        <w:ind w:left="1440"/>
        <w:jc w:val="both"/>
        <w:rPr>
          <w:lang w:val="en-US"/>
        </w:rPr>
      </w:pPr>
      <w:r w:rsidRPr="00362D7D">
        <w:rPr>
          <w:rFonts w:eastAsia="Cambria"/>
          <w:b/>
          <w:bCs/>
          <w:lang w:val="en-US"/>
        </w:rPr>
        <w:t>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00F1552A">
        <w:rPr>
          <w:rFonts w:eastAsia="Cambria"/>
          <w:lang w:val="en-US"/>
        </w:rPr>
        <w:t xml:space="preserve">The </w:t>
      </w:r>
      <w:r w:rsidRPr="00362D7D">
        <w:rPr>
          <w:rFonts w:eastAsia="Cambria"/>
          <w:lang w:val="en-US"/>
        </w:rPr>
        <w:t xml:space="preserve">delegation went first to </w:t>
      </w:r>
      <w:proofErr w:type="spellStart"/>
      <w:r w:rsidRPr="00362D7D">
        <w:rPr>
          <w:rFonts w:eastAsia="Cambria"/>
          <w:lang w:val="en-US"/>
        </w:rPr>
        <w:t>Heci</w:t>
      </w:r>
      <w:proofErr w:type="spellEnd"/>
      <w:r w:rsidR="00662E45">
        <w:rPr>
          <w:rFonts w:eastAsia="Cambria"/>
          <w:lang w:val="en-US"/>
        </w:rPr>
        <w:t xml:space="preserve"> </w:t>
      </w:r>
      <w:proofErr w:type="gramStart"/>
      <w:r w:rsidRPr="00362D7D">
        <w:rPr>
          <w:rFonts w:eastAsia="Cambria"/>
          <w:lang w:val="en-US"/>
        </w:rPr>
        <w:t>Awa which</w:t>
      </w:r>
      <w:proofErr w:type="gramEnd"/>
      <w:r w:rsidRPr="00362D7D">
        <w:rPr>
          <w:rFonts w:eastAsia="Cambria"/>
          <w:lang w:val="en-US"/>
        </w:rPr>
        <w:t xml:space="preserve"> is a town of </w:t>
      </w:r>
      <w:proofErr w:type="spellStart"/>
      <w:r w:rsidRPr="00362D7D">
        <w:rPr>
          <w:rFonts w:eastAsia="Cambria"/>
          <w:lang w:val="en-US"/>
        </w:rPr>
        <w:t>Ranya</w:t>
      </w:r>
      <w:proofErr w:type="spellEnd"/>
      <w:r w:rsidRPr="00362D7D">
        <w:rPr>
          <w:rFonts w:eastAsia="Cambria"/>
          <w:lang w:val="en-US"/>
        </w:rPr>
        <w:t>.</w:t>
      </w:r>
      <w:r w:rsidR="00662E45">
        <w:rPr>
          <w:rFonts w:eastAsia="Cambria"/>
          <w:lang w:val="en-US"/>
        </w:rPr>
        <w:t xml:space="preserve"> </w:t>
      </w:r>
      <w:r w:rsidRPr="00362D7D">
        <w:rPr>
          <w:lang w:val="en-US"/>
        </w:rPr>
        <w:t xml:space="preserve">They met with district governor </w:t>
      </w:r>
      <w:proofErr w:type="spellStart"/>
      <w:r w:rsidRPr="00362D7D">
        <w:rPr>
          <w:lang w:val="en-US"/>
        </w:rPr>
        <w:t>Hira</w:t>
      </w:r>
      <w:proofErr w:type="spellEnd"/>
      <w:r w:rsidRPr="00362D7D">
        <w:rPr>
          <w:lang w:val="en-US"/>
        </w:rPr>
        <w:t xml:space="preserve"> </w:t>
      </w:r>
      <w:proofErr w:type="spellStart"/>
      <w:r w:rsidRPr="00362D7D">
        <w:rPr>
          <w:lang w:val="en-US"/>
        </w:rPr>
        <w:t>Karani</w:t>
      </w:r>
      <w:proofErr w:type="spellEnd"/>
      <w:r w:rsidRPr="00362D7D">
        <w:rPr>
          <w:lang w:val="en-US"/>
        </w:rPr>
        <w:t>.</w:t>
      </w:r>
      <w:r w:rsidR="00662E45">
        <w:rPr>
          <w:lang w:val="en-US"/>
        </w:rPr>
        <w:t xml:space="preserve"> </w:t>
      </w:r>
      <w:r w:rsidRPr="00362D7D">
        <w:rPr>
          <w:lang w:val="en-US"/>
        </w:rPr>
        <w:t xml:space="preserve">The Mayor, Guard Chief and Public </w:t>
      </w:r>
      <w:r w:rsidR="00F1552A">
        <w:rPr>
          <w:lang w:val="en-US"/>
        </w:rPr>
        <w:t>Security officer participated in</w:t>
      </w:r>
      <w:r w:rsidRPr="00362D7D">
        <w:rPr>
          <w:lang w:val="en-US"/>
        </w:rPr>
        <w:t xml:space="preserve"> the meeting as well. The </w:t>
      </w:r>
      <w:r w:rsidR="00987464" w:rsidRPr="00362D7D">
        <w:rPr>
          <w:lang w:val="en-US"/>
        </w:rPr>
        <w:t>Governor</w:t>
      </w:r>
      <w:r w:rsidRPr="00362D7D">
        <w:rPr>
          <w:lang w:val="en-US"/>
        </w:rPr>
        <w:t xml:space="preserve"> has expressed that they have hosted about four </w:t>
      </w:r>
      <w:r w:rsidR="00987464" w:rsidRPr="00362D7D">
        <w:rPr>
          <w:lang w:val="en-US"/>
        </w:rPr>
        <w:t>thousand</w:t>
      </w:r>
      <w:r w:rsidR="00F1552A">
        <w:rPr>
          <w:lang w:val="en-US"/>
        </w:rPr>
        <w:t xml:space="preserve"> people. He </w:t>
      </w:r>
      <w:r w:rsidRPr="00362D7D">
        <w:rPr>
          <w:lang w:val="en-US"/>
        </w:rPr>
        <w:t>said that people in the town helped them and tried to do their best.</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It has been seen that there is order in </w:t>
      </w:r>
      <w:proofErr w:type="spellStart"/>
      <w:r w:rsidRPr="00362D7D">
        <w:rPr>
          <w:lang w:val="en-US"/>
        </w:rPr>
        <w:t>Ranya</w:t>
      </w:r>
      <w:proofErr w:type="spellEnd"/>
      <w:r w:rsidR="00F1552A">
        <w:rPr>
          <w:lang w:val="en-US"/>
        </w:rPr>
        <w:t>,</w:t>
      </w:r>
      <w:r w:rsidR="00662E45">
        <w:rPr>
          <w:lang w:val="en-US"/>
        </w:rPr>
        <w:t xml:space="preserve"> </w:t>
      </w:r>
      <w:proofErr w:type="gramStart"/>
      <w:r w:rsidR="00F1552A">
        <w:rPr>
          <w:lang w:val="en-US"/>
        </w:rPr>
        <w:t>a</w:t>
      </w:r>
      <w:proofErr w:type="gramEnd"/>
      <w:r w:rsidR="00662E45">
        <w:rPr>
          <w:lang w:val="en-US"/>
        </w:rPr>
        <w:t xml:space="preserve"> </w:t>
      </w:r>
      <w:r w:rsidRPr="00362D7D">
        <w:rPr>
          <w:lang w:val="en-US"/>
        </w:rPr>
        <w:t>YNK region</w:t>
      </w:r>
      <w:r w:rsidR="00F1552A">
        <w:rPr>
          <w:lang w:val="en-US"/>
        </w:rPr>
        <w:t>,</w:t>
      </w:r>
      <w:r w:rsidRPr="00362D7D">
        <w:rPr>
          <w:lang w:val="en-US"/>
        </w:rPr>
        <w:t xml:space="preserve"> because of the fact that the people migrated to </w:t>
      </w:r>
      <w:proofErr w:type="spellStart"/>
      <w:r w:rsidRPr="00362D7D">
        <w:rPr>
          <w:lang w:val="en-US"/>
        </w:rPr>
        <w:t>Ranya</w:t>
      </w:r>
      <w:proofErr w:type="spellEnd"/>
      <w:r w:rsidRPr="00362D7D">
        <w:rPr>
          <w:lang w:val="en-US"/>
        </w:rPr>
        <w:t xml:space="preserve"> were completely organized.</w:t>
      </w:r>
      <w:r w:rsidR="00662E45">
        <w:rPr>
          <w:lang w:val="en-US"/>
        </w:rPr>
        <w:t xml:space="preserve"> </w:t>
      </w:r>
      <w:r w:rsidR="00F1552A">
        <w:rPr>
          <w:lang w:val="en-US"/>
        </w:rPr>
        <w:t xml:space="preserve">Families coming from </w:t>
      </w:r>
      <w:proofErr w:type="spellStart"/>
      <w:r w:rsidR="00F1552A">
        <w:rPr>
          <w:lang w:val="en-US"/>
        </w:rPr>
        <w:t>Max</w:t>
      </w:r>
      <w:r w:rsidRPr="00362D7D">
        <w:rPr>
          <w:lang w:val="en-US"/>
        </w:rPr>
        <w:t>mur</w:t>
      </w:r>
      <w:proofErr w:type="spellEnd"/>
      <w:r w:rsidRPr="00362D7D">
        <w:rPr>
          <w:lang w:val="en-US"/>
        </w:rPr>
        <w:t xml:space="preserve"> are staying in </w:t>
      </w:r>
      <w:proofErr w:type="spellStart"/>
      <w:r w:rsidRPr="00362D7D">
        <w:rPr>
          <w:lang w:val="en-US"/>
        </w:rPr>
        <w:t>Heci</w:t>
      </w:r>
      <w:proofErr w:type="spellEnd"/>
      <w:r w:rsidRPr="00362D7D">
        <w:rPr>
          <w:lang w:val="en-US"/>
        </w:rPr>
        <w:t xml:space="preserve"> Awa town.</w:t>
      </w:r>
      <w:r w:rsidR="00662E45">
        <w:rPr>
          <w:lang w:val="en-US"/>
        </w:rPr>
        <w:t xml:space="preserve"> </w:t>
      </w:r>
      <w:r w:rsidRPr="00362D7D">
        <w:rPr>
          <w:lang w:val="en-US"/>
        </w:rPr>
        <w:t>People were placed in 24 mosques and 3 or 4 madr</w:t>
      </w:r>
      <w:r w:rsidR="00F1552A">
        <w:rPr>
          <w:lang w:val="en-US"/>
        </w:rPr>
        <w:t>asa</w:t>
      </w:r>
      <w:r w:rsidRPr="00362D7D">
        <w:rPr>
          <w:lang w:val="en-US"/>
        </w:rPr>
        <w:t xml:space="preserve"> in the town.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The delegation and dignitaries of the town have visited 3 mosques and took information from the </w:t>
      </w:r>
      <w:r w:rsidR="00987464" w:rsidRPr="00362D7D">
        <w:rPr>
          <w:lang w:val="en-US"/>
        </w:rPr>
        <w:t>people</w:t>
      </w:r>
      <w:r w:rsidRPr="00362D7D">
        <w:rPr>
          <w:lang w:val="en-US"/>
        </w:rPr>
        <w:t xml:space="preserve"> staying there.</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First, </w:t>
      </w:r>
      <w:proofErr w:type="spellStart"/>
      <w:r w:rsidRPr="00362D7D">
        <w:rPr>
          <w:lang w:val="en-US"/>
        </w:rPr>
        <w:t>Hesen</w:t>
      </w:r>
      <w:proofErr w:type="spellEnd"/>
      <w:r w:rsidR="00662E45">
        <w:rPr>
          <w:lang w:val="en-US"/>
        </w:rPr>
        <w:t xml:space="preserve"> </w:t>
      </w:r>
      <w:proofErr w:type="spellStart"/>
      <w:r w:rsidRPr="00362D7D">
        <w:rPr>
          <w:lang w:val="en-US"/>
        </w:rPr>
        <w:t>Şekir</w:t>
      </w:r>
      <w:proofErr w:type="spellEnd"/>
      <w:r w:rsidRPr="00362D7D">
        <w:rPr>
          <w:lang w:val="en-US"/>
        </w:rPr>
        <w:t xml:space="preserve"> mosque has been visited. About 270 people stay in this mosque.  It has been observed that there were mattresses, blankets and basic materials for cooking in mosque and courtyard. It was cold in mosque because of air conditioner. People were praying in the same place that they slept.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Families buy </w:t>
      </w:r>
      <w:r w:rsidR="00547FE8" w:rsidRPr="00362D7D">
        <w:rPr>
          <w:rFonts w:eastAsia="Cambria"/>
          <w:lang w:val="en-US"/>
        </w:rPr>
        <w:t xml:space="preserve">flour with their own money. </w:t>
      </w:r>
      <w:r w:rsidR="00987464">
        <w:rPr>
          <w:rFonts w:eastAsia="Cambria"/>
          <w:lang w:val="en-US"/>
        </w:rPr>
        <w:t>The breads are prepared</w:t>
      </w:r>
      <w:r w:rsidRPr="00362D7D">
        <w:rPr>
          <w:rFonts w:eastAsia="Cambria"/>
          <w:lang w:val="en-US"/>
        </w:rPr>
        <w:t xml:space="preserve"> in the ovens. </w:t>
      </w:r>
    </w:p>
    <w:p w:rsidR="0043017B" w:rsidRPr="00362D7D" w:rsidRDefault="008909DB" w:rsidP="00987464">
      <w:pPr>
        <w:spacing w:line="360" w:lineRule="auto"/>
        <w:ind w:left="1440"/>
        <w:jc w:val="both"/>
        <w:rPr>
          <w:lang w:val="en-US"/>
        </w:rPr>
      </w:pPr>
      <w:r w:rsidRPr="00362D7D">
        <w:rPr>
          <w:rFonts w:eastAsia="Wingdings"/>
          <w:lang w:val="en-US"/>
        </w:rPr>
        <w:lastRenderedPageBreak/>
        <w:sym w:font="Wingdings" w:char="F0FC"/>
      </w:r>
      <w:r w:rsidRPr="00362D7D">
        <w:rPr>
          <w:lang w:val="en-US"/>
        </w:rPr>
        <w:t xml:space="preserve">        People staying in the mosque use mosque sinks and </w:t>
      </w:r>
      <w:proofErr w:type="spellStart"/>
      <w:proofErr w:type="gramStart"/>
      <w:r w:rsidRPr="00362D7D">
        <w:rPr>
          <w:lang w:val="en-US"/>
        </w:rPr>
        <w:t>water.Besides</w:t>
      </w:r>
      <w:proofErr w:type="spellEnd"/>
      <w:proofErr w:type="gramEnd"/>
      <w:r w:rsidRPr="00362D7D">
        <w:rPr>
          <w:lang w:val="en-US"/>
        </w:rPr>
        <w:t xml:space="preserve">, it has been observed that they have established some additional water places.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It has been expressed that the needs here were food and </w:t>
      </w:r>
      <w:proofErr w:type="spellStart"/>
      <w:proofErr w:type="gramStart"/>
      <w:r w:rsidRPr="00362D7D">
        <w:rPr>
          <w:rFonts w:eastAsia="Cambria"/>
          <w:lang w:val="en-US"/>
        </w:rPr>
        <w:t>clothing.</w:t>
      </w:r>
      <w:r w:rsidR="002D2CC8">
        <w:rPr>
          <w:rFonts w:eastAsia="Cambria"/>
          <w:lang w:val="en-US"/>
        </w:rPr>
        <w:t>It</w:t>
      </w:r>
      <w:proofErr w:type="spellEnd"/>
      <w:proofErr w:type="gramEnd"/>
      <w:r w:rsidR="002D2CC8">
        <w:rPr>
          <w:rFonts w:eastAsia="Cambria"/>
          <w:lang w:val="en-US"/>
        </w:rPr>
        <w:t xml:space="preserve"> is also unclear </w:t>
      </w:r>
      <w:r w:rsidRPr="00362D7D">
        <w:rPr>
          <w:rFonts w:eastAsia="Cambria"/>
          <w:lang w:val="en-US"/>
        </w:rPr>
        <w:t>how and when the h</w:t>
      </w:r>
      <w:r w:rsidR="002D2CC8">
        <w:rPr>
          <w:rFonts w:eastAsia="Cambria"/>
          <w:lang w:val="en-US"/>
        </w:rPr>
        <w:t>ousing problems would be solved.</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Citizens in </w:t>
      </w:r>
      <w:proofErr w:type="spellStart"/>
      <w:r w:rsidRPr="00362D7D">
        <w:rPr>
          <w:lang w:val="en-US"/>
        </w:rPr>
        <w:t>Hesen</w:t>
      </w:r>
      <w:proofErr w:type="spellEnd"/>
      <w:r w:rsidR="004A378E">
        <w:rPr>
          <w:lang w:val="en-US"/>
        </w:rPr>
        <w:t xml:space="preserve"> </w:t>
      </w:r>
      <w:proofErr w:type="spellStart"/>
      <w:r w:rsidRPr="00362D7D">
        <w:rPr>
          <w:lang w:val="en-US"/>
        </w:rPr>
        <w:t>Şekir</w:t>
      </w:r>
      <w:proofErr w:type="spellEnd"/>
      <w:r w:rsidRPr="00362D7D">
        <w:rPr>
          <w:lang w:val="en-US"/>
        </w:rPr>
        <w:t xml:space="preserve"> mosque have said that there sh</w:t>
      </w:r>
      <w:r w:rsidR="002D2CC8">
        <w:rPr>
          <w:lang w:val="en-US"/>
        </w:rPr>
        <w:t xml:space="preserve">ould be someone competent in </w:t>
      </w:r>
      <w:proofErr w:type="spellStart"/>
      <w:r w:rsidR="002D2CC8">
        <w:rPr>
          <w:lang w:val="en-US"/>
        </w:rPr>
        <w:t>Max</w:t>
      </w:r>
      <w:r w:rsidRPr="00362D7D">
        <w:rPr>
          <w:lang w:val="en-US"/>
        </w:rPr>
        <w:t>mur</w:t>
      </w:r>
      <w:proofErr w:type="spellEnd"/>
      <w:r w:rsidRPr="00362D7D">
        <w:rPr>
          <w:lang w:val="en-US"/>
        </w:rPr>
        <w:t xml:space="preserve">. </w:t>
      </w:r>
      <w:r w:rsidRPr="00362D7D">
        <w:rPr>
          <w:rFonts w:eastAsia="Cambria"/>
          <w:lang w:val="en-US"/>
        </w:rPr>
        <w:t xml:space="preserve">They drew attention to international protection and expressed that if there was no political unity </w:t>
      </w:r>
      <w:proofErr w:type="gramStart"/>
      <w:r w:rsidRPr="00362D7D">
        <w:rPr>
          <w:rFonts w:eastAsia="Cambria"/>
          <w:lang w:val="en-US"/>
        </w:rPr>
        <w:t>nowhere</w:t>
      </w:r>
      <w:proofErr w:type="gramEnd"/>
      <w:r w:rsidRPr="00362D7D">
        <w:rPr>
          <w:rFonts w:eastAsia="Cambria"/>
          <w:lang w:val="en-US"/>
        </w:rPr>
        <w:t xml:space="preserve"> would be safe and thus falling of </w:t>
      </w:r>
      <w:proofErr w:type="spellStart"/>
      <w:r w:rsidRPr="00362D7D">
        <w:rPr>
          <w:rFonts w:eastAsia="Cambria"/>
          <w:lang w:val="en-US"/>
        </w:rPr>
        <w:t>Duhok</w:t>
      </w:r>
      <w:proofErr w:type="spellEnd"/>
      <w:r w:rsidRPr="00362D7D">
        <w:rPr>
          <w:rFonts w:eastAsia="Cambria"/>
          <w:lang w:val="en-US"/>
        </w:rPr>
        <w:t xml:space="preserve"> and other places would be possible as well.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The second plac</w:t>
      </w:r>
      <w:r w:rsidR="00987464">
        <w:rPr>
          <w:rFonts w:eastAsia="Cambria"/>
          <w:lang w:val="en-US"/>
        </w:rPr>
        <w:t xml:space="preserve">e being visited is </w:t>
      </w:r>
      <w:proofErr w:type="spellStart"/>
      <w:r w:rsidR="00987464">
        <w:rPr>
          <w:rFonts w:eastAsia="Cambria"/>
          <w:lang w:val="en-US"/>
        </w:rPr>
        <w:t>Daban</w:t>
      </w:r>
      <w:proofErr w:type="spellEnd"/>
      <w:r w:rsidR="00987464">
        <w:rPr>
          <w:rFonts w:eastAsia="Cambria"/>
          <w:lang w:val="en-US"/>
        </w:rPr>
        <w:t xml:space="preserve"> Mosque that</w:t>
      </w:r>
      <w:r w:rsidRPr="00362D7D">
        <w:rPr>
          <w:rFonts w:eastAsia="Cambria"/>
          <w:lang w:val="en-US"/>
        </w:rPr>
        <w:t xml:space="preserve"> 80 families</w:t>
      </w:r>
      <w:proofErr w:type="gramStart"/>
      <w:r w:rsidRPr="00362D7D">
        <w:rPr>
          <w:rFonts w:eastAsia="Cambria"/>
          <w:lang w:val="en-US"/>
        </w:rPr>
        <w:t>,307</w:t>
      </w:r>
      <w:proofErr w:type="gramEnd"/>
      <w:r w:rsidRPr="00362D7D">
        <w:rPr>
          <w:rFonts w:eastAsia="Cambria"/>
          <w:lang w:val="en-US"/>
        </w:rPr>
        <w:t xml:space="preserve"> people stay here. Their situation and living conditions are almost the same with other visited mosque. It has been seen that the basic needs were shelter, clothing and food.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proofErr w:type="spellStart"/>
      <w:r w:rsidRPr="00362D7D">
        <w:rPr>
          <w:lang w:val="en-US"/>
        </w:rPr>
        <w:t>Zeynep</w:t>
      </w:r>
      <w:proofErr w:type="spellEnd"/>
      <w:r w:rsidRPr="00362D7D">
        <w:rPr>
          <w:lang w:val="en-US"/>
        </w:rPr>
        <w:t xml:space="preserve"> Kara who has talked here on behalf of the people stayin</w:t>
      </w:r>
      <w:r w:rsidR="002D2CC8">
        <w:rPr>
          <w:lang w:val="en-US"/>
        </w:rPr>
        <w:t>g</w:t>
      </w:r>
      <w:r w:rsidRPr="00362D7D">
        <w:rPr>
          <w:lang w:val="en-US"/>
        </w:rPr>
        <w:t xml:space="preserve"> in the mosque has said that ISIS were supported by every side and that this situation </w:t>
      </w:r>
      <w:r w:rsidR="00987464" w:rsidRPr="00362D7D">
        <w:rPr>
          <w:lang w:val="en-US"/>
        </w:rPr>
        <w:t>should</w:t>
      </w:r>
      <w:r w:rsidRPr="00362D7D">
        <w:rPr>
          <w:lang w:val="en-US"/>
        </w:rPr>
        <w:t xml:space="preserve"> be questioned and she has also added that Mr. </w:t>
      </w:r>
      <w:proofErr w:type="spellStart"/>
      <w:r w:rsidRPr="00362D7D">
        <w:rPr>
          <w:lang w:val="en-US"/>
        </w:rPr>
        <w:t>Öcalan's</w:t>
      </w:r>
      <w:proofErr w:type="spellEnd"/>
      <w:r w:rsidRPr="00362D7D">
        <w:rPr>
          <w:lang w:val="en-US"/>
        </w:rPr>
        <w:t xml:space="preserve"> warnings and road map should be taken into consideration. </w:t>
      </w:r>
    </w:p>
    <w:p w:rsidR="0043017B"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The delegation then passed to the city of </w:t>
      </w:r>
      <w:proofErr w:type="spellStart"/>
      <w:r w:rsidRPr="00362D7D">
        <w:rPr>
          <w:lang w:val="en-US"/>
        </w:rPr>
        <w:t>Ranya</w:t>
      </w:r>
      <w:proofErr w:type="spellEnd"/>
      <w:r w:rsidRPr="00362D7D">
        <w:rPr>
          <w:lang w:val="en-US"/>
        </w:rPr>
        <w:t xml:space="preserve"> and discussed for a possible solution for</w:t>
      </w:r>
      <w:r w:rsidR="00987464">
        <w:rPr>
          <w:lang w:val="en-US"/>
        </w:rPr>
        <w:t xml:space="preserve"> the problems of people from </w:t>
      </w:r>
      <w:proofErr w:type="spellStart"/>
      <w:r w:rsidR="00987464">
        <w:rPr>
          <w:lang w:val="en-US"/>
        </w:rPr>
        <w:t>Max</w:t>
      </w:r>
      <w:r w:rsidRPr="00362D7D">
        <w:rPr>
          <w:lang w:val="en-US"/>
        </w:rPr>
        <w:t>mur</w:t>
      </w:r>
      <w:proofErr w:type="spellEnd"/>
      <w:r w:rsidRPr="00362D7D">
        <w:rPr>
          <w:lang w:val="en-US"/>
        </w:rPr>
        <w:t xml:space="preserve"> here.</w:t>
      </w:r>
    </w:p>
    <w:p w:rsidR="002C69FD" w:rsidRPr="00362D7D" w:rsidRDefault="002C69FD" w:rsidP="00987464">
      <w:pPr>
        <w:spacing w:line="360" w:lineRule="auto"/>
        <w:ind w:left="1440"/>
        <w:jc w:val="both"/>
        <w:rPr>
          <w:lang w:val="en-US"/>
        </w:rPr>
      </w:pPr>
    </w:p>
    <w:p w:rsidR="0043017B" w:rsidRPr="002C69FD" w:rsidRDefault="008909DB" w:rsidP="00987464">
      <w:pPr>
        <w:spacing w:line="360" w:lineRule="auto"/>
        <w:ind w:left="720"/>
        <w:jc w:val="both"/>
        <w:rPr>
          <w:b/>
          <w:lang w:val="en-US"/>
        </w:rPr>
      </w:pPr>
      <w:r w:rsidRPr="002C69FD">
        <w:rPr>
          <w:b/>
          <w:lang w:val="en-US"/>
        </w:rPr>
        <w:t>6) ANKAWA</w:t>
      </w:r>
    </w:p>
    <w:p w:rsidR="0043017B" w:rsidRPr="00362D7D" w:rsidRDefault="008909DB" w:rsidP="00987464">
      <w:pPr>
        <w:spacing w:line="360" w:lineRule="auto"/>
        <w:ind w:left="720"/>
        <w:jc w:val="both"/>
        <w:rPr>
          <w:lang w:val="en-US"/>
        </w:rPr>
      </w:pPr>
      <w:r w:rsidRPr="00362D7D">
        <w:rPr>
          <w:rFonts w:eastAsia="Cambria"/>
          <w:b/>
          <w:bCs/>
          <w:lang w:val="en-US"/>
        </w:rPr>
        <w:t>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002D2CC8">
        <w:rPr>
          <w:rFonts w:eastAsia="Cambria"/>
          <w:lang w:val="en-US"/>
        </w:rPr>
        <w:t xml:space="preserve">In </w:t>
      </w:r>
      <w:r w:rsidR="00C710B0">
        <w:rPr>
          <w:rFonts w:eastAsia="Cambria"/>
          <w:lang w:val="en-US"/>
        </w:rPr>
        <w:t xml:space="preserve">Erbil’s </w:t>
      </w:r>
      <w:proofErr w:type="spellStart"/>
      <w:r w:rsidR="002D2CC8">
        <w:rPr>
          <w:rFonts w:eastAsia="Cambria"/>
          <w:lang w:val="en-US"/>
        </w:rPr>
        <w:t>Ankawa</w:t>
      </w:r>
      <w:proofErr w:type="spellEnd"/>
      <w:r w:rsidR="00C710B0">
        <w:rPr>
          <w:rFonts w:eastAsia="Cambria"/>
          <w:lang w:val="en-US"/>
        </w:rPr>
        <w:t xml:space="preserve"> district</w:t>
      </w:r>
      <w:r w:rsidR="002D2CC8">
        <w:rPr>
          <w:rFonts w:eastAsia="Cambria"/>
          <w:lang w:val="en-US"/>
        </w:rPr>
        <w:t xml:space="preserve">, </w:t>
      </w:r>
      <w:r w:rsidR="00C710B0">
        <w:rPr>
          <w:rFonts w:eastAsia="Cambria"/>
          <w:lang w:val="en-US"/>
        </w:rPr>
        <w:t xml:space="preserve">a largely Christian area with about 25,000 inhabitants, </w:t>
      </w:r>
      <w:r w:rsidRPr="00362D7D">
        <w:rPr>
          <w:rFonts w:eastAsia="Cambria"/>
          <w:lang w:val="en-US"/>
        </w:rPr>
        <w:t xml:space="preserve">about 7 thousand Chaldean, Assyrian, </w:t>
      </w:r>
      <w:proofErr w:type="spellStart"/>
      <w:r w:rsidRPr="00362D7D">
        <w:rPr>
          <w:rFonts w:eastAsia="Cambria"/>
          <w:lang w:val="en-US"/>
        </w:rPr>
        <w:t>Syriac</w:t>
      </w:r>
      <w:proofErr w:type="spellEnd"/>
      <w:r w:rsidRPr="00362D7D">
        <w:rPr>
          <w:rFonts w:eastAsia="Cambria"/>
          <w:lang w:val="en-US"/>
        </w:rPr>
        <w:t xml:space="preserve"> families</w:t>
      </w:r>
      <w:r w:rsidR="004A378E">
        <w:rPr>
          <w:rFonts w:eastAsia="Cambria"/>
          <w:lang w:val="en-US"/>
        </w:rPr>
        <w:t xml:space="preserve"> </w:t>
      </w:r>
      <w:r w:rsidR="002D2CC8">
        <w:rPr>
          <w:rFonts w:eastAsia="Cambria"/>
          <w:lang w:val="en-US"/>
        </w:rPr>
        <w:t>migrated from Mosul. Refugees stay in parks and on</w:t>
      </w:r>
      <w:r w:rsidR="00C710B0">
        <w:rPr>
          <w:rFonts w:eastAsia="Cambria"/>
          <w:lang w:val="en-US"/>
        </w:rPr>
        <w:t xml:space="preserve"> the </w:t>
      </w:r>
      <w:r w:rsidR="002D2CC8">
        <w:rPr>
          <w:rFonts w:eastAsia="Cambria"/>
          <w:lang w:val="en-US"/>
        </w:rPr>
        <w:t>pavement</w:t>
      </w:r>
      <w:r w:rsidRPr="00362D7D">
        <w:rPr>
          <w:rFonts w:eastAsia="Cambria"/>
          <w:lang w:val="en-US"/>
        </w:rPr>
        <w:t xml:space="preserve">. </w:t>
      </w:r>
      <w:r w:rsidR="002D2CC8">
        <w:rPr>
          <w:lang w:val="en-US"/>
        </w:rPr>
        <w:t>People stated</w:t>
      </w:r>
      <w:r w:rsidRPr="00362D7D">
        <w:rPr>
          <w:lang w:val="en-US"/>
        </w:rPr>
        <w:t xml:space="preserve"> th</w:t>
      </w:r>
      <w:r w:rsidR="00C710B0">
        <w:rPr>
          <w:lang w:val="en-US"/>
        </w:rPr>
        <w:t>at they did not receive any help</w:t>
      </w:r>
      <w:r w:rsidRPr="00362D7D">
        <w:rPr>
          <w:lang w:val="en-US"/>
        </w:rPr>
        <w:t xml:space="preserve"> from </w:t>
      </w:r>
      <w:r w:rsidR="00C710B0">
        <w:rPr>
          <w:lang w:val="en-US"/>
        </w:rPr>
        <w:t xml:space="preserve">the </w:t>
      </w:r>
      <w:r w:rsidRPr="00362D7D">
        <w:rPr>
          <w:lang w:val="en-US"/>
        </w:rPr>
        <w:t xml:space="preserve">government </w:t>
      </w:r>
      <w:r w:rsidR="00C710B0">
        <w:rPr>
          <w:lang w:val="en-US"/>
        </w:rPr>
        <w:t xml:space="preserve">and said </w:t>
      </w:r>
      <w:r w:rsidRPr="00362D7D">
        <w:rPr>
          <w:lang w:val="en-US"/>
        </w:rPr>
        <w:t xml:space="preserve">that they were not defended and that their needs were met by their own facilities and rest of the people staying with them in the </w:t>
      </w:r>
      <w:proofErr w:type="spellStart"/>
      <w:proofErr w:type="gramStart"/>
      <w:r w:rsidRPr="00362D7D">
        <w:rPr>
          <w:lang w:val="en-US"/>
        </w:rPr>
        <w:t>region.They</w:t>
      </w:r>
      <w:proofErr w:type="spellEnd"/>
      <w:proofErr w:type="gramEnd"/>
      <w:r w:rsidRPr="00362D7D">
        <w:rPr>
          <w:lang w:val="en-US"/>
        </w:rPr>
        <w:t xml:space="preserve"> need food, medicine and clothing. </w:t>
      </w:r>
    </w:p>
    <w:p w:rsidR="0043017B" w:rsidRPr="00362D7D" w:rsidRDefault="008909DB" w:rsidP="00987464">
      <w:pPr>
        <w:spacing w:line="360" w:lineRule="auto"/>
        <w:ind w:left="1440"/>
        <w:jc w:val="both"/>
        <w:rPr>
          <w:lang w:val="en-US"/>
        </w:rPr>
      </w:pPr>
      <w:r w:rsidRPr="00362D7D">
        <w:rPr>
          <w:rFonts w:eastAsia="Wingdings"/>
          <w:lang w:val="en-US"/>
        </w:rPr>
        <w:sym w:font="Wingdings" w:char="F0FC"/>
      </w:r>
      <w:r w:rsidRPr="00362D7D">
        <w:rPr>
          <w:lang w:val="en-US"/>
        </w:rPr>
        <w:t xml:space="preserve">        </w:t>
      </w:r>
      <w:r w:rsidRPr="00362D7D">
        <w:rPr>
          <w:rFonts w:eastAsia="Cambria"/>
          <w:lang w:val="en-US"/>
        </w:rPr>
        <w:t xml:space="preserve">Their basic demands are </w:t>
      </w:r>
      <w:r w:rsidR="00C710B0">
        <w:rPr>
          <w:rFonts w:eastAsia="Cambria"/>
          <w:lang w:val="en-US"/>
        </w:rPr>
        <w:t xml:space="preserve">involvement of the </w:t>
      </w:r>
      <w:r w:rsidRPr="00362D7D">
        <w:rPr>
          <w:rFonts w:eastAsia="Cambria"/>
          <w:lang w:val="en-US"/>
        </w:rPr>
        <w:t xml:space="preserve">United Nations and providing the conditions for returning to their lands. </w:t>
      </w:r>
      <w:r w:rsidRPr="00362D7D">
        <w:rPr>
          <w:lang w:val="en-US"/>
        </w:rPr>
        <w:t xml:space="preserve">They also demand a camp to be established in </w:t>
      </w:r>
      <w:proofErr w:type="spellStart"/>
      <w:r w:rsidRPr="00362D7D">
        <w:rPr>
          <w:lang w:val="en-US"/>
        </w:rPr>
        <w:t>Duhok</w:t>
      </w:r>
      <w:proofErr w:type="spellEnd"/>
      <w:r w:rsidRPr="00362D7D">
        <w:rPr>
          <w:lang w:val="en-US"/>
        </w:rPr>
        <w:t xml:space="preserve"> and </w:t>
      </w:r>
      <w:proofErr w:type="spellStart"/>
      <w:r w:rsidRPr="00362D7D">
        <w:rPr>
          <w:lang w:val="en-US"/>
        </w:rPr>
        <w:t>Ankawa</w:t>
      </w:r>
      <w:proofErr w:type="spellEnd"/>
      <w:r w:rsidRPr="00362D7D">
        <w:rPr>
          <w:lang w:val="en-US"/>
        </w:rPr>
        <w:t>.</w:t>
      </w:r>
    </w:p>
    <w:p w:rsidR="0043017B" w:rsidRPr="002C69FD" w:rsidRDefault="008909DB" w:rsidP="004A378E">
      <w:pPr>
        <w:spacing w:line="360" w:lineRule="auto"/>
        <w:ind w:left="1440"/>
        <w:jc w:val="both"/>
        <w:rPr>
          <w:lang w:val="en-US"/>
        </w:rPr>
      </w:pPr>
      <w:r w:rsidRPr="00362D7D">
        <w:rPr>
          <w:rFonts w:eastAsia="Wingdings"/>
          <w:lang w:val="en-US"/>
        </w:rPr>
        <w:lastRenderedPageBreak/>
        <w:sym w:font="Wingdings" w:char="F0FC"/>
      </w:r>
      <w:r w:rsidRPr="00362D7D">
        <w:rPr>
          <w:lang w:val="en-US"/>
        </w:rPr>
        <w:t xml:space="preserve">        </w:t>
      </w:r>
      <w:r w:rsidRPr="004A378E">
        <w:rPr>
          <w:lang w:val="en-US"/>
        </w:rPr>
        <w:t xml:space="preserve">Interviews </w:t>
      </w:r>
      <w:r w:rsidR="00C710B0" w:rsidRPr="004A378E">
        <w:rPr>
          <w:lang w:val="en-US"/>
        </w:rPr>
        <w:t>wer</w:t>
      </w:r>
      <w:r w:rsidRPr="004A378E">
        <w:rPr>
          <w:lang w:val="en-US"/>
        </w:rPr>
        <w:t>e conducted with Transport and Communications Minister Jonson S.</w:t>
      </w:r>
      <w:r w:rsidR="004A378E">
        <w:rPr>
          <w:lang w:val="en-US"/>
        </w:rPr>
        <w:t xml:space="preserve"> </w:t>
      </w:r>
      <w:r w:rsidRPr="004A378E">
        <w:rPr>
          <w:lang w:val="en-US"/>
        </w:rPr>
        <w:t xml:space="preserve">Ayo, Metropolitan of </w:t>
      </w:r>
      <w:proofErr w:type="spellStart"/>
      <w:r w:rsidRPr="004A378E">
        <w:rPr>
          <w:lang w:val="en-US"/>
        </w:rPr>
        <w:t>Karakuş</w:t>
      </w:r>
      <w:proofErr w:type="spellEnd"/>
      <w:r w:rsidR="004A378E">
        <w:rPr>
          <w:lang w:val="en-US"/>
        </w:rPr>
        <w:t xml:space="preserve"> </w:t>
      </w:r>
      <w:proofErr w:type="spellStart"/>
      <w:r w:rsidRPr="004A378E">
        <w:rPr>
          <w:lang w:val="en-US"/>
        </w:rPr>
        <w:t>Abraşiye</w:t>
      </w:r>
      <w:proofErr w:type="spellEnd"/>
      <w:r w:rsidR="004A378E">
        <w:rPr>
          <w:lang w:val="en-US"/>
        </w:rPr>
        <w:t xml:space="preserve"> </w:t>
      </w:r>
      <w:proofErr w:type="spellStart"/>
      <w:r w:rsidRPr="004A378E">
        <w:rPr>
          <w:lang w:val="en-US"/>
        </w:rPr>
        <w:t>MorYuhanna</w:t>
      </w:r>
      <w:proofErr w:type="spellEnd"/>
      <w:r w:rsidRPr="004A378E">
        <w:rPr>
          <w:lang w:val="en-US"/>
        </w:rPr>
        <w:t xml:space="preserve"> </w:t>
      </w:r>
      <w:proofErr w:type="spellStart"/>
      <w:r w:rsidRPr="004A378E">
        <w:rPr>
          <w:lang w:val="en-US"/>
        </w:rPr>
        <w:t>Petrus</w:t>
      </w:r>
      <w:proofErr w:type="spellEnd"/>
      <w:r w:rsidRPr="004A378E">
        <w:rPr>
          <w:lang w:val="en-US"/>
        </w:rPr>
        <w:t xml:space="preserve"> </w:t>
      </w:r>
      <w:proofErr w:type="spellStart"/>
      <w:r w:rsidRPr="004A378E">
        <w:rPr>
          <w:lang w:val="en-US"/>
        </w:rPr>
        <w:t>Muşe</w:t>
      </w:r>
      <w:proofErr w:type="spellEnd"/>
      <w:r w:rsidRPr="004A378E">
        <w:rPr>
          <w:lang w:val="en-US"/>
        </w:rPr>
        <w:t>,</w:t>
      </w:r>
      <w:r w:rsidR="004A378E" w:rsidRPr="004A378E">
        <w:rPr>
          <w:lang w:val="en-US"/>
        </w:rPr>
        <w:t xml:space="preserve"> </w:t>
      </w:r>
      <w:proofErr w:type="spellStart"/>
      <w:r w:rsidR="004A378E" w:rsidRPr="004A378E">
        <w:rPr>
          <w:lang w:val="en-US"/>
        </w:rPr>
        <w:t>Bethnarin</w:t>
      </w:r>
      <w:proofErr w:type="spellEnd"/>
      <w:r w:rsidRPr="004A378E">
        <w:rPr>
          <w:lang w:val="en-US"/>
        </w:rPr>
        <w:t xml:space="preserve"> Political Entity authorities and Central Government Deputy of </w:t>
      </w:r>
      <w:proofErr w:type="spellStart"/>
      <w:r w:rsidRPr="004A378E">
        <w:rPr>
          <w:lang w:val="en-US"/>
        </w:rPr>
        <w:t>Bethnarin</w:t>
      </w:r>
      <w:proofErr w:type="spellEnd"/>
      <w:r w:rsidRPr="004A378E">
        <w:rPr>
          <w:lang w:val="en-US"/>
        </w:rPr>
        <w:t xml:space="preserve"> Democracy Party Amir H. Nissan. </w:t>
      </w:r>
      <w:r w:rsidR="002C69FD">
        <w:rPr>
          <w:lang w:val="en-US"/>
        </w:rPr>
        <w:t>I</w:t>
      </w:r>
      <w:r w:rsidRPr="002C69FD">
        <w:rPr>
          <w:lang w:val="en-US"/>
        </w:rPr>
        <w:t xml:space="preserve">n these interviews </w:t>
      </w:r>
      <w:r w:rsidR="00FB182A">
        <w:rPr>
          <w:lang w:val="en-US"/>
        </w:rPr>
        <w:t xml:space="preserve">they said </w:t>
      </w:r>
      <w:r w:rsidRPr="002C69FD">
        <w:rPr>
          <w:lang w:val="en-US"/>
        </w:rPr>
        <w:t xml:space="preserve">there were no </w:t>
      </w:r>
      <w:proofErr w:type="spellStart"/>
      <w:r w:rsidRPr="002C69FD">
        <w:rPr>
          <w:lang w:val="en-US"/>
        </w:rPr>
        <w:t>Syriac</w:t>
      </w:r>
      <w:r w:rsidR="00FB182A">
        <w:rPr>
          <w:lang w:val="en-US"/>
        </w:rPr>
        <w:t>s</w:t>
      </w:r>
      <w:proofErr w:type="spellEnd"/>
      <w:r w:rsidR="004A378E">
        <w:rPr>
          <w:lang w:val="en-US"/>
        </w:rPr>
        <w:t xml:space="preserve"> </w:t>
      </w:r>
      <w:r w:rsidR="00FB182A">
        <w:rPr>
          <w:lang w:val="en-US"/>
        </w:rPr>
        <w:t>left in Mosul</w:t>
      </w:r>
      <w:r w:rsidRPr="002C69FD">
        <w:rPr>
          <w:lang w:val="en-US"/>
        </w:rPr>
        <w:t>; a re</w:t>
      </w:r>
      <w:r w:rsidR="00FB182A">
        <w:rPr>
          <w:lang w:val="en-US"/>
        </w:rPr>
        <w:t xml:space="preserve">ferendum should be made in </w:t>
      </w:r>
      <w:proofErr w:type="spellStart"/>
      <w:r w:rsidR="00FB182A">
        <w:rPr>
          <w:lang w:val="en-US"/>
        </w:rPr>
        <w:t>Ninew</w:t>
      </w:r>
      <w:r w:rsidRPr="002C69FD">
        <w:rPr>
          <w:lang w:val="en-US"/>
        </w:rPr>
        <w:t>a</w:t>
      </w:r>
      <w:proofErr w:type="spellEnd"/>
      <w:r w:rsidRPr="002C69FD">
        <w:rPr>
          <w:lang w:val="en-US"/>
        </w:rPr>
        <w:t xml:space="preserve">; they did not receive any aid from Central Government </w:t>
      </w:r>
      <w:r w:rsidR="00FB182A">
        <w:rPr>
          <w:lang w:val="en-US"/>
        </w:rPr>
        <w:t>which has not fulfill its</w:t>
      </w:r>
      <w:r w:rsidRPr="002C69FD">
        <w:rPr>
          <w:lang w:val="en-US"/>
        </w:rPr>
        <w:t xml:space="preserve"> responsibilities; children died </w:t>
      </w:r>
      <w:r w:rsidR="00FB182A">
        <w:rPr>
          <w:lang w:val="en-US"/>
        </w:rPr>
        <w:t xml:space="preserve">from heat </w:t>
      </w:r>
      <w:r w:rsidRPr="002C69FD">
        <w:rPr>
          <w:lang w:val="en-US"/>
        </w:rPr>
        <w:t xml:space="preserve">and finally that </w:t>
      </w:r>
      <w:r w:rsidR="00FB182A">
        <w:rPr>
          <w:lang w:val="en-US"/>
        </w:rPr>
        <w:t xml:space="preserve">the </w:t>
      </w:r>
      <w:r w:rsidRPr="002C69FD">
        <w:rPr>
          <w:lang w:val="en-US"/>
        </w:rPr>
        <w:t>UN shoul</w:t>
      </w:r>
      <w:r w:rsidR="00FB182A">
        <w:rPr>
          <w:lang w:val="en-US"/>
        </w:rPr>
        <w:t>d</w:t>
      </w:r>
      <w:r w:rsidRPr="002C69FD">
        <w:rPr>
          <w:lang w:val="en-US"/>
        </w:rPr>
        <w:t xml:space="preserve"> do something immediately.</w:t>
      </w:r>
    </w:p>
    <w:p w:rsidR="0043017B" w:rsidRPr="00362D7D" w:rsidRDefault="00FB182A" w:rsidP="002C69FD">
      <w:pPr>
        <w:spacing w:after="200" w:line="360" w:lineRule="auto"/>
        <w:ind w:left="1440" w:firstLine="720"/>
        <w:jc w:val="both"/>
        <w:rPr>
          <w:lang w:val="en-US"/>
        </w:rPr>
      </w:pPr>
      <w:r>
        <w:rPr>
          <w:lang w:val="en-US"/>
        </w:rPr>
        <w:t xml:space="preserve">They </w:t>
      </w:r>
      <w:r w:rsidR="008909DB" w:rsidRPr="00362D7D">
        <w:rPr>
          <w:lang w:val="en-US"/>
        </w:rPr>
        <w:t xml:space="preserve">emphasized that there were 1.5 million Chaldean / Assyrian / </w:t>
      </w:r>
      <w:proofErr w:type="spellStart"/>
      <w:r w:rsidR="008909DB" w:rsidRPr="00362D7D">
        <w:rPr>
          <w:lang w:val="en-US"/>
        </w:rPr>
        <w:t>Syriac</w:t>
      </w:r>
      <w:proofErr w:type="spellEnd"/>
      <w:r w:rsidR="008909DB" w:rsidRPr="00362D7D">
        <w:rPr>
          <w:lang w:val="en-US"/>
        </w:rPr>
        <w:t xml:space="preserve"> in 2003</w:t>
      </w:r>
      <w:r>
        <w:rPr>
          <w:lang w:val="en-US"/>
        </w:rPr>
        <w:t>,</w:t>
      </w:r>
      <w:r w:rsidR="008909DB" w:rsidRPr="00362D7D">
        <w:rPr>
          <w:lang w:val="en-US"/>
        </w:rPr>
        <w:t xml:space="preserve"> but now that there were only 300 thousand.</w:t>
      </w:r>
    </w:p>
    <w:p w:rsidR="0043017B" w:rsidRDefault="008909DB" w:rsidP="00987464">
      <w:pPr>
        <w:spacing w:after="200" w:line="360" w:lineRule="auto"/>
        <w:jc w:val="both"/>
        <w:rPr>
          <w:rFonts w:eastAsia="Cambria"/>
          <w:lang w:val="en-US"/>
        </w:rPr>
      </w:pPr>
      <w:r w:rsidRPr="00362D7D">
        <w:rPr>
          <w:rFonts w:eastAsia="Cambria"/>
          <w:lang w:val="en-US"/>
        </w:rPr>
        <w:t> </w:t>
      </w:r>
    </w:p>
    <w:p w:rsidR="002C69FD" w:rsidRDefault="002C69FD" w:rsidP="00987464">
      <w:pPr>
        <w:spacing w:after="200" w:line="360" w:lineRule="auto"/>
        <w:jc w:val="both"/>
        <w:rPr>
          <w:rFonts w:eastAsia="Cambria"/>
          <w:lang w:val="en-US"/>
        </w:rPr>
      </w:pPr>
    </w:p>
    <w:p w:rsidR="002C69FD" w:rsidRPr="00362D7D" w:rsidRDefault="002C69FD" w:rsidP="00987464">
      <w:pPr>
        <w:spacing w:after="200" w:line="360" w:lineRule="auto"/>
        <w:jc w:val="both"/>
        <w:rPr>
          <w:lang w:val="en-US"/>
        </w:rPr>
      </w:pPr>
    </w:p>
    <w:p w:rsidR="0043017B" w:rsidRDefault="008909DB" w:rsidP="00987464">
      <w:pPr>
        <w:spacing w:line="360" w:lineRule="auto"/>
        <w:ind w:left="720"/>
        <w:jc w:val="both"/>
        <w:rPr>
          <w:b/>
          <w:lang w:val="en-US"/>
        </w:rPr>
      </w:pPr>
      <w:r w:rsidRPr="002C69FD">
        <w:rPr>
          <w:b/>
          <w:lang w:val="en-US"/>
        </w:rPr>
        <w:t>7) DÊRİK / NEWROZ CAMP</w:t>
      </w:r>
    </w:p>
    <w:p w:rsidR="002C69FD" w:rsidRPr="002C69FD" w:rsidRDefault="002C69FD" w:rsidP="00987464">
      <w:pPr>
        <w:spacing w:line="360" w:lineRule="auto"/>
        <w:ind w:left="720"/>
        <w:jc w:val="both"/>
        <w:rPr>
          <w:b/>
          <w:lang w:val="en-US"/>
        </w:rPr>
      </w:pPr>
    </w:p>
    <w:p w:rsidR="0043017B" w:rsidRPr="00362D7D" w:rsidRDefault="008909DB" w:rsidP="002C69FD">
      <w:pPr>
        <w:spacing w:line="360" w:lineRule="auto"/>
        <w:ind w:left="1440"/>
        <w:jc w:val="both"/>
        <w:rPr>
          <w:lang w:val="en-US"/>
        </w:rPr>
      </w:pPr>
      <w:r w:rsidRPr="00362D7D">
        <w:rPr>
          <w:rFonts w:eastAsia="Cambria"/>
          <w:lang w:val="en-US"/>
        </w:rPr>
        <w:t> </w:t>
      </w:r>
      <w:r w:rsidRPr="00362D7D">
        <w:rPr>
          <w:rFonts w:eastAsia="Wingdings"/>
          <w:lang w:val="en-US"/>
        </w:rPr>
        <w:sym w:font="Wingdings" w:char="F0FC"/>
      </w:r>
      <w:r w:rsidRPr="00362D7D">
        <w:rPr>
          <w:lang w:val="en-US"/>
        </w:rPr>
        <w:t xml:space="preserve">        </w:t>
      </w:r>
      <w:r w:rsidR="00FB182A">
        <w:rPr>
          <w:rFonts w:eastAsia="Calibri"/>
          <w:lang w:val="en-US"/>
        </w:rPr>
        <w:t xml:space="preserve">After entering from </w:t>
      </w:r>
      <w:proofErr w:type="spellStart"/>
      <w:r w:rsidR="00FB182A">
        <w:rPr>
          <w:rFonts w:eastAsia="Calibri"/>
          <w:lang w:val="en-US"/>
        </w:rPr>
        <w:t>Semelka</w:t>
      </w:r>
      <w:proofErr w:type="spellEnd"/>
      <w:r w:rsidR="00FB182A">
        <w:rPr>
          <w:rFonts w:eastAsia="Calibri"/>
          <w:lang w:val="en-US"/>
        </w:rPr>
        <w:t xml:space="preserve"> Bo</w:t>
      </w:r>
      <w:r w:rsidR="00547FE8" w:rsidRPr="00362D7D">
        <w:rPr>
          <w:rFonts w:eastAsia="Calibri"/>
          <w:lang w:val="en-US"/>
        </w:rPr>
        <w:t xml:space="preserve">rder Gate, the delegation made investigations in </w:t>
      </w:r>
      <w:proofErr w:type="spellStart"/>
      <w:r w:rsidR="00547FE8" w:rsidRPr="00362D7D">
        <w:rPr>
          <w:rFonts w:eastAsia="Calibri"/>
          <w:lang w:val="en-US"/>
        </w:rPr>
        <w:t>Newroz</w:t>
      </w:r>
      <w:proofErr w:type="spellEnd"/>
      <w:r w:rsidR="00547FE8" w:rsidRPr="00362D7D">
        <w:rPr>
          <w:rFonts w:eastAsia="Calibri"/>
          <w:lang w:val="en-US"/>
        </w:rPr>
        <w:t xml:space="preserve"> Camp. </w:t>
      </w:r>
      <w:proofErr w:type="spellStart"/>
      <w:r w:rsidR="00547FE8" w:rsidRPr="00362D7D">
        <w:rPr>
          <w:rFonts w:eastAsia="Calibri"/>
          <w:lang w:val="en-US"/>
        </w:rPr>
        <w:t>Aldar</w:t>
      </w:r>
      <w:proofErr w:type="spellEnd"/>
      <w:r w:rsidR="004A378E">
        <w:rPr>
          <w:rFonts w:eastAsia="Calibri"/>
          <w:lang w:val="en-US"/>
        </w:rPr>
        <w:t xml:space="preserve"> </w:t>
      </w:r>
      <w:proofErr w:type="spellStart"/>
      <w:r w:rsidR="00547FE8" w:rsidRPr="00362D7D">
        <w:rPr>
          <w:rFonts w:eastAsia="Calibri"/>
          <w:lang w:val="en-US"/>
        </w:rPr>
        <w:t>Xelil</w:t>
      </w:r>
      <w:proofErr w:type="spellEnd"/>
      <w:r w:rsidR="00FB182A">
        <w:rPr>
          <w:rFonts w:eastAsia="Calibri"/>
          <w:lang w:val="en-US"/>
        </w:rPr>
        <w:t>,</w:t>
      </w:r>
      <w:r w:rsidR="004A378E">
        <w:rPr>
          <w:rFonts w:eastAsia="Calibri"/>
          <w:lang w:val="en-US"/>
        </w:rPr>
        <w:t xml:space="preserve"> </w:t>
      </w:r>
      <w:r w:rsidR="00FB182A">
        <w:rPr>
          <w:rFonts w:eastAsia="Calibri"/>
          <w:lang w:val="en-US"/>
        </w:rPr>
        <w:t xml:space="preserve">an </w:t>
      </w:r>
      <w:r w:rsidR="00547FE8" w:rsidRPr="00362D7D">
        <w:rPr>
          <w:rFonts w:eastAsia="Calibri"/>
          <w:lang w:val="en-US"/>
        </w:rPr>
        <w:t>Executive Board member of Kurdish Supreme Council and Kurdish</w:t>
      </w:r>
      <w:r w:rsidRPr="00362D7D">
        <w:rPr>
          <w:rFonts w:eastAsia="Calibri"/>
          <w:lang w:val="en-US"/>
        </w:rPr>
        <w:t xml:space="preserve"> Democratic Society </w:t>
      </w:r>
      <w:proofErr w:type="gramStart"/>
      <w:r w:rsidRPr="00362D7D">
        <w:rPr>
          <w:rFonts w:eastAsia="Calibri"/>
          <w:lang w:val="en-US"/>
        </w:rPr>
        <w:t>Movement</w:t>
      </w:r>
      <w:r w:rsidR="00FB182A">
        <w:rPr>
          <w:rFonts w:eastAsia="Calibri"/>
          <w:lang w:val="en-US"/>
        </w:rPr>
        <w:t>(</w:t>
      </w:r>
      <w:proofErr w:type="gramEnd"/>
      <w:r w:rsidR="00547FE8" w:rsidRPr="00362D7D">
        <w:rPr>
          <w:rFonts w:eastAsia="Calibri"/>
          <w:lang w:val="en-US"/>
        </w:rPr>
        <w:t>TEV-DEM</w:t>
      </w:r>
      <w:r w:rsidR="00FB182A">
        <w:rPr>
          <w:rFonts w:eastAsia="Calibri"/>
          <w:lang w:val="en-US"/>
        </w:rPr>
        <w:t>)</w:t>
      </w:r>
      <w:r w:rsidR="00547FE8" w:rsidRPr="00362D7D">
        <w:rPr>
          <w:rFonts w:eastAsia="Calibri"/>
          <w:lang w:val="en-US"/>
        </w:rPr>
        <w:t xml:space="preserve">,has stated that 12 thousand people were staying in the camp where 700 tents have been established. </w:t>
      </w:r>
      <w:r w:rsidR="0002583A" w:rsidRPr="00362D7D">
        <w:rPr>
          <w:rFonts w:eastAsia="Calibri"/>
          <w:lang w:val="en-US"/>
        </w:rPr>
        <w:t>He has also said that there were 2 thousand</w:t>
      </w:r>
      <w:r w:rsidR="002C69FD">
        <w:rPr>
          <w:rFonts w:eastAsia="Calibri"/>
          <w:lang w:val="en-US"/>
        </w:rPr>
        <w:t>s</w:t>
      </w:r>
      <w:r w:rsidR="0002583A" w:rsidRPr="00362D7D">
        <w:rPr>
          <w:rFonts w:eastAsia="Calibri"/>
          <w:lang w:val="en-US"/>
        </w:rPr>
        <w:t xml:space="preserve"> </w:t>
      </w:r>
      <w:proofErr w:type="spellStart"/>
      <w:r w:rsidR="0002583A" w:rsidRPr="00362D7D">
        <w:rPr>
          <w:rFonts w:eastAsia="Calibri"/>
          <w:lang w:val="en-US"/>
        </w:rPr>
        <w:t>Ezidis</w:t>
      </w:r>
      <w:proofErr w:type="spellEnd"/>
      <w:r w:rsidR="0002583A" w:rsidRPr="00362D7D">
        <w:rPr>
          <w:rFonts w:eastAsia="Calibri"/>
          <w:lang w:val="en-US"/>
        </w:rPr>
        <w:t xml:space="preserve"> in </w:t>
      </w:r>
      <w:proofErr w:type="spellStart"/>
      <w:r w:rsidR="0002583A" w:rsidRPr="00362D7D">
        <w:rPr>
          <w:lang w:val="en-US"/>
        </w:rPr>
        <w:t>Tirbespî</w:t>
      </w:r>
      <w:proofErr w:type="spellEnd"/>
      <w:r w:rsidR="0002583A" w:rsidRPr="00362D7D">
        <w:rPr>
          <w:lang w:val="en-US"/>
        </w:rPr>
        <w:t>/</w:t>
      </w:r>
      <w:r w:rsidR="004A378E">
        <w:rPr>
          <w:lang w:val="en-US"/>
        </w:rPr>
        <w:t xml:space="preserve"> </w:t>
      </w:r>
      <w:proofErr w:type="spellStart"/>
      <w:r w:rsidR="0002583A" w:rsidRPr="00362D7D">
        <w:rPr>
          <w:lang w:val="en-US"/>
        </w:rPr>
        <w:t>Til</w:t>
      </w:r>
      <w:proofErr w:type="spellEnd"/>
      <w:r w:rsidR="004A378E">
        <w:rPr>
          <w:lang w:val="en-US"/>
        </w:rPr>
        <w:t xml:space="preserve"> </w:t>
      </w:r>
      <w:proofErr w:type="spellStart"/>
      <w:r w:rsidR="0002583A" w:rsidRPr="00362D7D">
        <w:rPr>
          <w:lang w:val="en-US"/>
        </w:rPr>
        <w:t>Xatun</w:t>
      </w:r>
      <w:proofErr w:type="spellEnd"/>
      <w:r w:rsidR="0002583A" w:rsidRPr="00362D7D">
        <w:rPr>
          <w:lang w:val="en-US"/>
        </w:rPr>
        <w:t xml:space="preserve"> village and 1500 </w:t>
      </w:r>
      <w:proofErr w:type="spellStart"/>
      <w:r w:rsidR="0002583A" w:rsidRPr="00362D7D">
        <w:rPr>
          <w:lang w:val="en-US"/>
        </w:rPr>
        <w:t>Ezidis</w:t>
      </w:r>
      <w:proofErr w:type="spellEnd"/>
      <w:r w:rsidR="0002583A" w:rsidRPr="00362D7D">
        <w:rPr>
          <w:lang w:val="en-US"/>
        </w:rPr>
        <w:t xml:space="preserve"> in </w:t>
      </w:r>
      <w:proofErr w:type="spellStart"/>
      <w:r w:rsidR="0002583A" w:rsidRPr="00362D7D">
        <w:rPr>
          <w:lang w:val="en-US"/>
        </w:rPr>
        <w:t>Tonko</w:t>
      </w:r>
      <w:proofErr w:type="spellEnd"/>
      <w:r w:rsidR="0002583A" w:rsidRPr="00362D7D">
        <w:rPr>
          <w:lang w:val="en-US"/>
        </w:rPr>
        <w:t xml:space="preserve"> and </w:t>
      </w:r>
      <w:proofErr w:type="spellStart"/>
      <w:r w:rsidR="0002583A" w:rsidRPr="00362D7D">
        <w:rPr>
          <w:lang w:val="en-US"/>
        </w:rPr>
        <w:t>Berzan</w:t>
      </w:r>
      <w:proofErr w:type="spellEnd"/>
      <w:r w:rsidR="0002583A" w:rsidRPr="00362D7D">
        <w:rPr>
          <w:lang w:val="en-US"/>
        </w:rPr>
        <w:t xml:space="preserve"> villages in </w:t>
      </w:r>
      <w:proofErr w:type="spellStart"/>
      <w:r w:rsidR="00FB182A">
        <w:rPr>
          <w:lang w:val="en-US"/>
        </w:rPr>
        <w:t>Haseke</w:t>
      </w:r>
      <w:proofErr w:type="spellEnd"/>
      <w:r w:rsidR="00FB182A">
        <w:rPr>
          <w:lang w:val="en-US"/>
        </w:rPr>
        <w:t>.  He said</w:t>
      </w:r>
      <w:r w:rsidR="0002583A" w:rsidRPr="00362D7D">
        <w:rPr>
          <w:lang w:val="en-US"/>
        </w:rPr>
        <w:t xml:space="preserve"> that </w:t>
      </w:r>
      <w:r w:rsidR="00FB182A">
        <w:rPr>
          <w:lang w:val="en-US"/>
        </w:rPr>
        <w:t xml:space="preserve">the </w:t>
      </w:r>
      <w:r w:rsidR="0002583A" w:rsidRPr="00362D7D">
        <w:rPr>
          <w:lang w:val="en-US"/>
        </w:rPr>
        <w:t xml:space="preserve">current number of tents was not enough to meet </w:t>
      </w:r>
      <w:r w:rsidR="00FB182A">
        <w:rPr>
          <w:lang w:val="en-US"/>
        </w:rPr>
        <w:t>demand.</w:t>
      </w:r>
    </w:p>
    <w:p w:rsidR="0002583A" w:rsidRPr="00362D7D" w:rsidRDefault="008909DB" w:rsidP="00987464">
      <w:pPr>
        <w:spacing w:before="100" w:line="360" w:lineRule="auto"/>
        <w:ind w:left="1428" w:right="204"/>
        <w:jc w:val="both"/>
        <w:rPr>
          <w:lang w:val="en-US"/>
        </w:rPr>
      </w:pPr>
      <w:r w:rsidRPr="00362D7D">
        <w:rPr>
          <w:rFonts w:eastAsia="Wingdings"/>
          <w:lang w:val="en-US"/>
        </w:rPr>
        <w:sym w:font="Wingdings" w:char="F0FC"/>
      </w:r>
      <w:r w:rsidRPr="00362D7D">
        <w:rPr>
          <w:lang w:val="en-US"/>
        </w:rPr>
        <w:t xml:space="preserve">        </w:t>
      </w:r>
      <w:r w:rsidR="0002583A" w:rsidRPr="00362D7D">
        <w:rPr>
          <w:lang w:val="en-US"/>
        </w:rPr>
        <w:t xml:space="preserve">The </w:t>
      </w:r>
      <w:proofErr w:type="gramStart"/>
      <w:r w:rsidR="0002583A" w:rsidRPr="00362D7D">
        <w:rPr>
          <w:lang w:val="en-US"/>
        </w:rPr>
        <w:t xml:space="preserve">needs of immigrants in </w:t>
      </w:r>
      <w:r w:rsidR="00FB182A">
        <w:rPr>
          <w:lang w:val="en-US"/>
        </w:rPr>
        <w:t xml:space="preserve">the </w:t>
      </w:r>
      <w:proofErr w:type="spellStart"/>
      <w:r w:rsidR="00FB182A">
        <w:rPr>
          <w:lang w:val="en-US"/>
        </w:rPr>
        <w:t>Newroz</w:t>
      </w:r>
      <w:proofErr w:type="spellEnd"/>
      <w:r w:rsidR="00FB182A">
        <w:rPr>
          <w:lang w:val="en-US"/>
        </w:rPr>
        <w:t xml:space="preserve"> camp, </w:t>
      </w:r>
      <w:r w:rsidRPr="00362D7D">
        <w:rPr>
          <w:rFonts w:eastAsia="Calibri"/>
          <w:lang w:val="en-US"/>
        </w:rPr>
        <w:t xml:space="preserve">12 thousand people </w:t>
      </w:r>
      <w:r w:rsidR="0002583A" w:rsidRPr="00362D7D">
        <w:rPr>
          <w:rFonts w:eastAsia="Calibri"/>
          <w:lang w:val="en-US"/>
        </w:rPr>
        <w:t xml:space="preserve">have been </w:t>
      </w:r>
      <w:r w:rsidRPr="00362D7D">
        <w:rPr>
          <w:rFonts w:eastAsia="Calibri"/>
          <w:lang w:val="en-US"/>
        </w:rPr>
        <w:t>settled</w:t>
      </w:r>
      <w:r w:rsidR="00FB182A">
        <w:rPr>
          <w:rFonts w:eastAsia="Calibri"/>
          <w:lang w:val="en-US"/>
        </w:rPr>
        <w:t>,</w:t>
      </w:r>
      <w:r w:rsidR="0002583A" w:rsidRPr="00362D7D">
        <w:rPr>
          <w:rFonts w:eastAsia="Calibri"/>
          <w:lang w:val="en-US"/>
        </w:rPr>
        <w:t xml:space="preserve"> are met by the Government of </w:t>
      </w:r>
      <w:proofErr w:type="spellStart"/>
      <w:r w:rsidR="0002583A" w:rsidRPr="00362D7D">
        <w:rPr>
          <w:rFonts w:eastAsia="Calibri"/>
          <w:lang w:val="en-US"/>
        </w:rPr>
        <w:t>Cizire</w:t>
      </w:r>
      <w:proofErr w:type="spellEnd"/>
      <w:r w:rsidR="0002583A" w:rsidRPr="00362D7D">
        <w:rPr>
          <w:rFonts w:eastAsia="Calibri"/>
          <w:lang w:val="en-US"/>
        </w:rPr>
        <w:t xml:space="preserve"> Canton and </w:t>
      </w:r>
      <w:proofErr w:type="spellStart"/>
      <w:r w:rsidR="0002583A" w:rsidRPr="00362D7D">
        <w:rPr>
          <w:rFonts w:eastAsia="Calibri"/>
          <w:lang w:val="en-US"/>
        </w:rPr>
        <w:t>Rojava</w:t>
      </w:r>
      <w:proofErr w:type="spellEnd"/>
      <w:r w:rsidR="0002583A" w:rsidRPr="00362D7D">
        <w:rPr>
          <w:rFonts w:eastAsia="Calibri"/>
          <w:lang w:val="en-US"/>
        </w:rPr>
        <w:t xml:space="preserve"> Humanitarian Aid Agency</w:t>
      </w:r>
      <w:proofErr w:type="gramEnd"/>
      <w:r w:rsidR="0002583A" w:rsidRPr="00362D7D">
        <w:rPr>
          <w:rFonts w:eastAsia="Calibri"/>
          <w:lang w:val="en-US"/>
        </w:rPr>
        <w:t>.</w:t>
      </w:r>
    </w:p>
    <w:p w:rsidR="0002583A" w:rsidRPr="00362D7D" w:rsidRDefault="008909DB" w:rsidP="00987464">
      <w:pPr>
        <w:spacing w:before="100" w:line="360" w:lineRule="auto"/>
        <w:ind w:left="1428" w:right="204"/>
        <w:jc w:val="both"/>
        <w:rPr>
          <w:rFonts w:eastAsia="Calibri"/>
          <w:lang w:val="en-US"/>
        </w:rPr>
      </w:pPr>
      <w:r w:rsidRPr="00362D7D">
        <w:rPr>
          <w:rFonts w:eastAsia="Wingdings"/>
          <w:lang w:val="en-US"/>
        </w:rPr>
        <w:sym w:font="Wingdings" w:char="F0FC"/>
      </w:r>
      <w:r w:rsidRPr="00362D7D">
        <w:rPr>
          <w:lang w:val="en-US"/>
        </w:rPr>
        <w:t xml:space="preserve">        </w:t>
      </w:r>
      <w:r w:rsidR="0002583A" w:rsidRPr="00362D7D">
        <w:rPr>
          <w:lang w:val="en-US"/>
        </w:rPr>
        <w:t xml:space="preserve">It has been observed that </w:t>
      </w:r>
      <w:proofErr w:type="spellStart"/>
      <w:r w:rsidR="0002583A" w:rsidRPr="00362D7D">
        <w:rPr>
          <w:lang w:val="en-US"/>
        </w:rPr>
        <w:t>Rojava</w:t>
      </w:r>
      <w:proofErr w:type="spellEnd"/>
      <w:r w:rsidR="0002583A" w:rsidRPr="00362D7D">
        <w:rPr>
          <w:lang w:val="en-US"/>
        </w:rPr>
        <w:t xml:space="preserve"> people and </w:t>
      </w:r>
      <w:proofErr w:type="spellStart"/>
      <w:r w:rsidR="0002583A" w:rsidRPr="00362D7D">
        <w:rPr>
          <w:lang w:val="en-US"/>
        </w:rPr>
        <w:t>Cizire</w:t>
      </w:r>
      <w:proofErr w:type="spellEnd"/>
      <w:r w:rsidR="0002583A" w:rsidRPr="00362D7D">
        <w:rPr>
          <w:lang w:val="en-US"/>
        </w:rPr>
        <w:t xml:space="preserve"> Government have mobilized with their all forces in order to meet the basic needs of the camp as well </w:t>
      </w:r>
      <w:proofErr w:type="gramStart"/>
      <w:r w:rsidR="0002583A" w:rsidRPr="00362D7D">
        <w:rPr>
          <w:lang w:val="en-US"/>
        </w:rPr>
        <w:t xml:space="preserve">as </w:t>
      </w:r>
      <w:r w:rsidR="00FB182A">
        <w:rPr>
          <w:rFonts w:eastAsia="Calibri"/>
          <w:lang w:val="en-US"/>
        </w:rPr>
        <w:t xml:space="preserve"> provide</w:t>
      </w:r>
      <w:proofErr w:type="gramEnd"/>
      <w:r w:rsidR="00FB182A">
        <w:rPr>
          <w:rFonts w:eastAsia="Calibri"/>
          <w:lang w:val="en-US"/>
        </w:rPr>
        <w:t xml:space="preserve"> f</w:t>
      </w:r>
      <w:r w:rsidRPr="00362D7D">
        <w:rPr>
          <w:rFonts w:eastAsia="Calibri"/>
          <w:lang w:val="en-US"/>
        </w:rPr>
        <w:t>ood, water, medicine and milk for the kids</w:t>
      </w:r>
      <w:r w:rsidR="0002583A" w:rsidRPr="00362D7D">
        <w:rPr>
          <w:rFonts w:eastAsia="Calibri"/>
          <w:lang w:val="en-US"/>
        </w:rPr>
        <w:t>.</w:t>
      </w:r>
    </w:p>
    <w:p w:rsidR="0043017B" w:rsidRPr="00362D7D" w:rsidRDefault="008909DB" w:rsidP="00987464">
      <w:pPr>
        <w:spacing w:before="100" w:line="360" w:lineRule="auto"/>
        <w:ind w:left="1428" w:right="204"/>
        <w:jc w:val="both"/>
        <w:rPr>
          <w:lang w:val="en-US"/>
        </w:rPr>
      </w:pPr>
      <w:r w:rsidRPr="00362D7D">
        <w:rPr>
          <w:rFonts w:eastAsia="Wingdings"/>
          <w:lang w:val="en-US"/>
        </w:rPr>
        <w:lastRenderedPageBreak/>
        <w:sym w:font="Wingdings" w:char="F0FC"/>
      </w:r>
      <w:r w:rsidRPr="00362D7D">
        <w:rPr>
          <w:lang w:val="en-US"/>
        </w:rPr>
        <w:t xml:space="preserve">       </w:t>
      </w:r>
      <w:r w:rsidR="0002583A" w:rsidRPr="00362D7D">
        <w:rPr>
          <w:lang w:val="en-US"/>
        </w:rPr>
        <w:t xml:space="preserve">It has been seen that Public Security forces of </w:t>
      </w:r>
      <w:proofErr w:type="spellStart"/>
      <w:r w:rsidR="0002583A" w:rsidRPr="00362D7D">
        <w:rPr>
          <w:lang w:val="en-US"/>
        </w:rPr>
        <w:t>Cizire</w:t>
      </w:r>
      <w:proofErr w:type="spellEnd"/>
      <w:r w:rsidR="0002583A" w:rsidRPr="00362D7D">
        <w:rPr>
          <w:lang w:val="en-US"/>
        </w:rPr>
        <w:t xml:space="preserve"> Canton have</w:t>
      </w:r>
      <w:r w:rsidR="00FB182A">
        <w:rPr>
          <w:lang w:val="en-US"/>
        </w:rPr>
        <w:t xml:space="preserve"> placed</w:t>
      </w:r>
      <w:r w:rsidR="0002583A" w:rsidRPr="00362D7D">
        <w:rPr>
          <w:lang w:val="en-US"/>
        </w:rPr>
        <w:t xml:space="preserve"> a large number of security guards around the camp.</w:t>
      </w:r>
    </w:p>
    <w:p w:rsidR="0043017B" w:rsidRPr="00362D7D" w:rsidRDefault="008909DB" w:rsidP="00987464">
      <w:pPr>
        <w:spacing w:after="200" w:line="360" w:lineRule="auto"/>
        <w:ind w:left="1428"/>
        <w:jc w:val="both"/>
        <w:rPr>
          <w:lang w:val="en-US"/>
        </w:rPr>
      </w:pPr>
      <w:r w:rsidRPr="00362D7D">
        <w:rPr>
          <w:rFonts w:eastAsia="Wingdings"/>
          <w:lang w:val="en-US"/>
        </w:rPr>
        <w:sym w:font="Wingdings" w:char="F0FC"/>
      </w:r>
      <w:r w:rsidRPr="00362D7D">
        <w:rPr>
          <w:lang w:val="en-US"/>
        </w:rPr>
        <w:t xml:space="preserve">        </w:t>
      </w:r>
      <w:r w:rsidR="00DD6C08" w:rsidRPr="00362D7D">
        <w:rPr>
          <w:lang w:val="en-US"/>
        </w:rPr>
        <w:t xml:space="preserve">The officials of </w:t>
      </w:r>
      <w:proofErr w:type="spellStart"/>
      <w:r w:rsidR="00DD6C08" w:rsidRPr="00362D7D">
        <w:rPr>
          <w:lang w:val="en-US"/>
        </w:rPr>
        <w:t>Cizire</w:t>
      </w:r>
      <w:proofErr w:type="spellEnd"/>
      <w:r w:rsidR="00DD6C08" w:rsidRPr="00362D7D">
        <w:rPr>
          <w:lang w:val="en-US"/>
        </w:rPr>
        <w:t xml:space="preserve"> Canton’s Government stated that several committees were established</w:t>
      </w:r>
      <w:r w:rsidR="00C646FB">
        <w:rPr>
          <w:lang w:val="en-US"/>
        </w:rPr>
        <w:t xml:space="preserve"> to serve </w:t>
      </w:r>
      <w:proofErr w:type="spellStart"/>
      <w:r w:rsidR="00C646FB">
        <w:rPr>
          <w:lang w:val="en-US"/>
        </w:rPr>
        <w:t>Ya</w:t>
      </w:r>
      <w:r w:rsidR="00FB182A">
        <w:rPr>
          <w:lang w:val="en-US"/>
        </w:rPr>
        <w:t>zidis</w:t>
      </w:r>
      <w:proofErr w:type="spellEnd"/>
      <w:r w:rsidR="00F743C3">
        <w:rPr>
          <w:lang w:val="en-US"/>
        </w:rPr>
        <w:t>. T</w:t>
      </w:r>
      <w:r w:rsidR="00FB182A">
        <w:rPr>
          <w:lang w:val="en-US"/>
        </w:rPr>
        <w:t>he</w:t>
      </w:r>
      <w:r w:rsidR="00DD6C08" w:rsidRPr="00362D7D">
        <w:rPr>
          <w:lang w:val="en-US"/>
        </w:rPr>
        <w:t xml:space="preserve"> Kurdish</w:t>
      </w:r>
      <w:r w:rsidR="002C69FD">
        <w:rPr>
          <w:lang w:val="en-US"/>
        </w:rPr>
        <w:t xml:space="preserve"> Red Crescent </w:t>
      </w:r>
      <w:r w:rsidR="00FB182A">
        <w:rPr>
          <w:lang w:val="en-US"/>
        </w:rPr>
        <w:t xml:space="preserve">is </w:t>
      </w:r>
      <w:r w:rsidR="00426DB5" w:rsidRPr="00362D7D">
        <w:rPr>
          <w:lang w:val="en-US"/>
        </w:rPr>
        <w:t xml:space="preserve">in the camp </w:t>
      </w:r>
      <w:r w:rsidR="00FB182A">
        <w:rPr>
          <w:lang w:val="en-US"/>
        </w:rPr>
        <w:t xml:space="preserve">to provide </w:t>
      </w:r>
      <w:r w:rsidR="002C69FD" w:rsidRPr="00362D7D">
        <w:rPr>
          <w:lang w:val="en-US"/>
        </w:rPr>
        <w:t>health</w:t>
      </w:r>
      <w:r w:rsidR="00426DB5" w:rsidRPr="00362D7D">
        <w:rPr>
          <w:lang w:val="en-US"/>
        </w:rPr>
        <w:t xml:space="preserve"> service</w:t>
      </w:r>
      <w:r w:rsidR="00FB182A">
        <w:rPr>
          <w:lang w:val="en-US"/>
        </w:rPr>
        <w:t>s</w:t>
      </w:r>
      <w:r w:rsidR="00426DB5" w:rsidRPr="00362D7D">
        <w:rPr>
          <w:lang w:val="en-US"/>
        </w:rPr>
        <w:t xml:space="preserve"> and the </w:t>
      </w:r>
      <w:r w:rsidR="002C69FD" w:rsidRPr="00362D7D">
        <w:rPr>
          <w:lang w:val="en-US"/>
        </w:rPr>
        <w:t>necessary</w:t>
      </w:r>
      <w:r w:rsidR="00426DB5" w:rsidRPr="00362D7D">
        <w:rPr>
          <w:lang w:val="en-US"/>
        </w:rPr>
        <w:t xml:space="preserve"> medicine was provided and seriously ill and wounded people were treated in Derik hospital. </w:t>
      </w:r>
    </w:p>
    <w:p w:rsidR="0043017B" w:rsidRPr="00362D7D" w:rsidRDefault="008909DB" w:rsidP="00987464">
      <w:pPr>
        <w:spacing w:before="100" w:line="360" w:lineRule="auto"/>
        <w:ind w:left="1428" w:right="204"/>
        <w:jc w:val="both"/>
        <w:rPr>
          <w:rFonts w:eastAsia="Calibri"/>
          <w:lang w:val="en-US"/>
        </w:rPr>
      </w:pPr>
      <w:r w:rsidRPr="00362D7D">
        <w:rPr>
          <w:rFonts w:eastAsia="Wingdings"/>
          <w:lang w:val="en-US"/>
        </w:rPr>
        <w:sym w:font="Wingdings" w:char="F0FC"/>
      </w:r>
      <w:r w:rsidRPr="00362D7D">
        <w:rPr>
          <w:lang w:val="en-US"/>
        </w:rPr>
        <w:t xml:space="preserve">        </w:t>
      </w:r>
      <w:r w:rsidR="00426DB5" w:rsidRPr="00362D7D">
        <w:rPr>
          <w:lang w:val="en-US"/>
        </w:rPr>
        <w:t xml:space="preserve">The majority of </w:t>
      </w:r>
      <w:r w:rsidR="00426DB5" w:rsidRPr="00362D7D">
        <w:rPr>
          <w:rFonts w:eastAsia="Calibri"/>
          <w:lang w:val="en-US"/>
        </w:rPr>
        <w:t xml:space="preserve">camp residents </w:t>
      </w:r>
      <w:proofErr w:type="gramStart"/>
      <w:r w:rsidR="00426DB5" w:rsidRPr="00362D7D">
        <w:rPr>
          <w:rFonts w:eastAsia="Calibri"/>
          <w:lang w:val="en-US"/>
        </w:rPr>
        <w:t>stated that</w:t>
      </w:r>
      <w:proofErr w:type="gramEnd"/>
      <w:r w:rsidR="00426DB5" w:rsidRPr="00362D7D">
        <w:rPr>
          <w:rFonts w:eastAsia="Calibri"/>
          <w:lang w:val="en-US"/>
        </w:rPr>
        <w:t xml:space="preserve"> “we do not want to </w:t>
      </w:r>
      <w:r w:rsidR="00FE3C59">
        <w:rPr>
          <w:rFonts w:eastAsia="Calibri"/>
          <w:lang w:val="en-US"/>
        </w:rPr>
        <w:t>re</w:t>
      </w:r>
      <w:r w:rsidR="00426DB5" w:rsidRPr="00362D7D">
        <w:rPr>
          <w:rFonts w:eastAsia="Calibri"/>
          <w:lang w:val="en-US"/>
        </w:rPr>
        <w:t>turn back</w:t>
      </w:r>
      <w:r w:rsidR="00FE3C59">
        <w:rPr>
          <w:rFonts w:eastAsia="Calibri"/>
          <w:lang w:val="en-US"/>
        </w:rPr>
        <w:t xml:space="preserve"> to</w:t>
      </w:r>
      <w:r w:rsidR="00426DB5" w:rsidRPr="00362D7D">
        <w:rPr>
          <w:rFonts w:eastAsia="Calibri"/>
          <w:lang w:val="en-US"/>
        </w:rPr>
        <w:t xml:space="preserve"> South Kurdistan without </w:t>
      </w:r>
      <w:proofErr w:type="spellStart"/>
      <w:r w:rsidR="00426DB5" w:rsidRPr="00362D7D">
        <w:rPr>
          <w:rFonts w:eastAsia="Calibri"/>
          <w:lang w:val="en-US"/>
        </w:rPr>
        <w:t>Sincar</w:t>
      </w:r>
      <w:proofErr w:type="spellEnd"/>
      <w:r w:rsidR="00426DB5" w:rsidRPr="00362D7D">
        <w:rPr>
          <w:rFonts w:eastAsia="Calibri"/>
          <w:lang w:val="en-US"/>
        </w:rPr>
        <w:t xml:space="preserve"> being totally liberated and without safe</w:t>
      </w:r>
      <w:r w:rsidR="00F743C3">
        <w:rPr>
          <w:rFonts w:eastAsia="Calibri"/>
          <w:lang w:val="en-US"/>
        </w:rPr>
        <w:t>ty requirements being provided.” T</w:t>
      </w:r>
      <w:r w:rsidR="00426DB5" w:rsidRPr="00362D7D">
        <w:rPr>
          <w:rFonts w:eastAsia="Calibri"/>
          <w:lang w:val="en-US"/>
        </w:rPr>
        <w:t xml:space="preserve">hey also added that there was not any problem between </w:t>
      </w:r>
      <w:r w:rsidR="00F743C3">
        <w:rPr>
          <w:rFonts w:eastAsia="Calibri"/>
          <w:lang w:val="en-US"/>
        </w:rPr>
        <w:t xml:space="preserve">the </w:t>
      </w:r>
      <w:r w:rsidR="00426DB5" w:rsidRPr="00362D7D">
        <w:rPr>
          <w:rFonts w:eastAsia="Calibri"/>
          <w:lang w:val="en-US"/>
        </w:rPr>
        <w:t xml:space="preserve">people and </w:t>
      </w:r>
      <w:r w:rsidR="00F743C3">
        <w:rPr>
          <w:rFonts w:eastAsia="Calibri"/>
          <w:lang w:val="en-US"/>
        </w:rPr>
        <w:t xml:space="preserve">religious groups </w:t>
      </w:r>
      <w:r w:rsidR="00426DB5" w:rsidRPr="00362D7D">
        <w:rPr>
          <w:rFonts w:eastAsia="Calibri"/>
          <w:lang w:val="en-US"/>
        </w:rPr>
        <w:t xml:space="preserve">in Kurdistan, </w:t>
      </w:r>
      <w:proofErr w:type="spellStart"/>
      <w:r w:rsidR="00426DB5" w:rsidRPr="00362D7D">
        <w:rPr>
          <w:rFonts w:eastAsia="Calibri"/>
          <w:lang w:val="en-US"/>
        </w:rPr>
        <w:t>but</w:t>
      </w:r>
      <w:r w:rsidR="00F743C3">
        <w:rPr>
          <w:rFonts w:eastAsia="Calibri"/>
          <w:lang w:val="en-US"/>
        </w:rPr>
        <w:t>that</w:t>
      </w:r>
      <w:proofErr w:type="spellEnd"/>
      <w:r w:rsidR="00F743C3">
        <w:rPr>
          <w:rFonts w:eastAsia="Calibri"/>
          <w:lang w:val="en-US"/>
        </w:rPr>
        <w:t xml:space="preserve"> </w:t>
      </w:r>
      <w:r w:rsidR="00BD0941" w:rsidRPr="00362D7D">
        <w:rPr>
          <w:rFonts w:eastAsia="Calibri"/>
          <w:lang w:val="en-US"/>
        </w:rPr>
        <w:t xml:space="preserve">massacres </w:t>
      </w:r>
      <w:r w:rsidR="00F743C3" w:rsidRPr="00362D7D">
        <w:rPr>
          <w:rFonts w:eastAsia="Calibri"/>
          <w:lang w:val="en-US"/>
        </w:rPr>
        <w:t>occurred</w:t>
      </w:r>
      <w:r w:rsidR="00BD0941" w:rsidRPr="00362D7D">
        <w:rPr>
          <w:rFonts w:eastAsia="Calibri"/>
          <w:lang w:val="en-US"/>
        </w:rPr>
        <w:t xml:space="preserve"> as a result of </w:t>
      </w:r>
      <w:r w:rsidR="00F743C3">
        <w:rPr>
          <w:rFonts w:eastAsia="Calibri"/>
          <w:lang w:val="en-US"/>
        </w:rPr>
        <w:t xml:space="preserve">the </w:t>
      </w:r>
      <w:r w:rsidR="00BD0941" w:rsidRPr="00362D7D">
        <w:rPr>
          <w:rFonts w:eastAsia="Calibri"/>
          <w:lang w:val="en-US"/>
        </w:rPr>
        <w:t>dirty games of international and regional reactionary states.</w:t>
      </w:r>
    </w:p>
    <w:p w:rsidR="0043017B" w:rsidRDefault="008909DB" w:rsidP="00987464">
      <w:pPr>
        <w:spacing w:before="100" w:line="360" w:lineRule="auto"/>
        <w:ind w:left="1428" w:right="204"/>
        <w:jc w:val="both"/>
        <w:rPr>
          <w:rFonts w:eastAsia="Calibri"/>
          <w:lang w:val="en-US"/>
        </w:rPr>
      </w:pPr>
      <w:r w:rsidRPr="00362D7D">
        <w:rPr>
          <w:rFonts w:eastAsia="Wingdings"/>
          <w:lang w:val="en-US"/>
        </w:rPr>
        <w:sym w:font="Wingdings" w:char="F0FC"/>
      </w:r>
      <w:r w:rsidRPr="00362D7D">
        <w:rPr>
          <w:lang w:val="en-US"/>
        </w:rPr>
        <w:t xml:space="preserve">        </w:t>
      </w:r>
      <w:proofErr w:type="spellStart"/>
      <w:r w:rsidR="00BD0941" w:rsidRPr="00362D7D">
        <w:rPr>
          <w:lang w:val="en-US"/>
        </w:rPr>
        <w:t>Dijwar</w:t>
      </w:r>
      <w:proofErr w:type="spellEnd"/>
      <w:r w:rsidR="00BD0941" w:rsidRPr="00362D7D">
        <w:rPr>
          <w:lang w:val="en-US"/>
        </w:rPr>
        <w:t xml:space="preserve"> Ahmed</w:t>
      </w:r>
      <w:r w:rsidR="00F743C3">
        <w:rPr>
          <w:lang w:val="en-US"/>
        </w:rPr>
        <w:t xml:space="preserve">, who is responsible for overseeing the </w:t>
      </w:r>
      <w:proofErr w:type="spellStart"/>
      <w:r w:rsidR="002C69FD">
        <w:rPr>
          <w:lang w:val="en-US"/>
        </w:rPr>
        <w:t>Newroz</w:t>
      </w:r>
      <w:proofErr w:type="spellEnd"/>
      <w:r w:rsidR="002C69FD">
        <w:rPr>
          <w:lang w:val="en-US"/>
        </w:rPr>
        <w:t xml:space="preserve"> C</w:t>
      </w:r>
      <w:r w:rsidR="00BD0941" w:rsidRPr="00362D7D">
        <w:rPr>
          <w:lang w:val="en-US"/>
        </w:rPr>
        <w:t>amp and at the same</w:t>
      </w:r>
      <w:r w:rsidR="00F743C3">
        <w:rPr>
          <w:lang w:val="en-US"/>
        </w:rPr>
        <w:t xml:space="preserve"> time Minister of Social Policy, </w:t>
      </w:r>
      <w:r w:rsidR="00BD0941" w:rsidRPr="00362D7D">
        <w:rPr>
          <w:rFonts w:eastAsia="Calibri"/>
          <w:lang w:val="en-US"/>
        </w:rPr>
        <w:t xml:space="preserve">reported that the urgent needs for </w:t>
      </w:r>
      <w:r w:rsidRPr="00362D7D">
        <w:rPr>
          <w:rFonts w:eastAsia="Calibri"/>
          <w:lang w:val="en-US"/>
        </w:rPr>
        <w:t xml:space="preserve">camp </w:t>
      </w:r>
      <w:r w:rsidR="002C69FD" w:rsidRPr="00362D7D">
        <w:rPr>
          <w:rFonts w:eastAsia="Calibri"/>
          <w:lang w:val="en-US"/>
        </w:rPr>
        <w:t>were blankets</w:t>
      </w:r>
      <w:r w:rsidR="00F743C3">
        <w:rPr>
          <w:rFonts w:eastAsia="Calibri"/>
          <w:lang w:val="en-US"/>
        </w:rPr>
        <w:t>, dry food, electrical devices</w:t>
      </w:r>
      <w:r w:rsidRPr="00362D7D">
        <w:rPr>
          <w:rFonts w:eastAsia="Calibri"/>
          <w:lang w:val="en-US"/>
        </w:rPr>
        <w:t xml:space="preserve"> (five thousand piec</w:t>
      </w:r>
      <w:r w:rsidR="002C69FD">
        <w:rPr>
          <w:rFonts w:eastAsia="Calibri"/>
          <w:lang w:val="en-US"/>
        </w:rPr>
        <w:t xml:space="preserve">es), baby food, winter </w:t>
      </w:r>
      <w:proofErr w:type="spellStart"/>
      <w:r w:rsidR="002C69FD">
        <w:rPr>
          <w:rFonts w:eastAsia="Calibri"/>
          <w:lang w:val="en-US"/>
        </w:rPr>
        <w:t>clothing</w:t>
      </w:r>
      <w:r w:rsidR="002C69FD" w:rsidRPr="00362D7D">
        <w:rPr>
          <w:rFonts w:eastAsia="Calibri"/>
          <w:lang w:val="en-US"/>
        </w:rPr>
        <w:t>and</w:t>
      </w:r>
      <w:proofErr w:type="spellEnd"/>
      <w:r w:rsidR="002C69FD" w:rsidRPr="00362D7D">
        <w:rPr>
          <w:rFonts w:eastAsia="Calibri"/>
          <w:lang w:val="en-US"/>
        </w:rPr>
        <w:t xml:space="preserve"> </w:t>
      </w:r>
      <w:r w:rsidRPr="00362D7D">
        <w:rPr>
          <w:rFonts w:eastAsia="Calibri"/>
          <w:lang w:val="en-US"/>
        </w:rPr>
        <w:t xml:space="preserve">fabric for </w:t>
      </w:r>
      <w:r w:rsidR="00BD0941" w:rsidRPr="00362D7D">
        <w:rPr>
          <w:rFonts w:eastAsia="Calibri"/>
          <w:lang w:val="en-US"/>
        </w:rPr>
        <w:t xml:space="preserve">old </w:t>
      </w:r>
      <w:proofErr w:type="spellStart"/>
      <w:r w:rsidR="00C646FB">
        <w:rPr>
          <w:rFonts w:eastAsia="Calibri"/>
          <w:lang w:val="en-US"/>
        </w:rPr>
        <w:t>Ya</w:t>
      </w:r>
      <w:r w:rsidRPr="00362D7D">
        <w:rPr>
          <w:rFonts w:eastAsia="Calibri"/>
          <w:lang w:val="en-US"/>
        </w:rPr>
        <w:t>zidis</w:t>
      </w:r>
      <w:proofErr w:type="spellEnd"/>
      <w:r w:rsidRPr="00362D7D">
        <w:rPr>
          <w:rFonts w:eastAsia="Calibri"/>
          <w:lang w:val="en-US"/>
        </w:rPr>
        <w:t xml:space="preserve"> and </w:t>
      </w:r>
      <w:proofErr w:type="spellStart"/>
      <w:proofErr w:type="gramStart"/>
      <w:r w:rsidRPr="00362D7D">
        <w:rPr>
          <w:rFonts w:eastAsia="Calibri"/>
          <w:lang w:val="en-US"/>
        </w:rPr>
        <w:t>thermos.</w:t>
      </w:r>
      <w:r w:rsidR="00C646FB">
        <w:rPr>
          <w:rFonts w:eastAsia="Calibri"/>
          <w:lang w:val="en-US"/>
        </w:rPr>
        <w:t>He</w:t>
      </w:r>
      <w:proofErr w:type="spellEnd"/>
      <w:proofErr w:type="gramEnd"/>
      <w:r w:rsidR="00C646FB">
        <w:rPr>
          <w:rFonts w:eastAsia="Calibri"/>
          <w:lang w:val="en-US"/>
        </w:rPr>
        <w:t xml:space="preserve"> stated that the </w:t>
      </w:r>
      <w:proofErr w:type="spellStart"/>
      <w:r w:rsidR="00C646FB">
        <w:rPr>
          <w:rFonts w:eastAsia="Calibri"/>
          <w:lang w:val="en-US"/>
        </w:rPr>
        <w:t>Ya</w:t>
      </w:r>
      <w:r w:rsidR="00F743C3">
        <w:rPr>
          <w:rFonts w:eastAsia="Calibri"/>
          <w:lang w:val="en-US"/>
        </w:rPr>
        <w:t>zidis</w:t>
      </w:r>
      <w:proofErr w:type="spellEnd"/>
      <w:r w:rsidR="00BD0941" w:rsidRPr="00362D7D">
        <w:rPr>
          <w:rFonts w:eastAsia="Calibri"/>
          <w:lang w:val="en-US"/>
        </w:rPr>
        <w:t xml:space="preserve"> would not want to receive any blue </w:t>
      </w:r>
      <w:r w:rsidR="00362D7D" w:rsidRPr="00362D7D">
        <w:rPr>
          <w:rFonts w:eastAsia="Calibri"/>
          <w:lang w:val="en-US"/>
        </w:rPr>
        <w:t>clothing</w:t>
      </w:r>
      <w:r w:rsidR="00BD0941" w:rsidRPr="00362D7D">
        <w:rPr>
          <w:rFonts w:eastAsia="Calibri"/>
          <w:lang w:val="en-US"/>
        </w:rPr>
        <w:t xml:space="preserve"> because blue color was accepted as a sin according to </w:t>
      </w:r>
      <w:proofErr w:type="spellStart"/>
      <w:r w:rsidR="00BD0941" w:rsidRPr="00362D7D">
        <w:rPr>
          <w:rFonts w:eastAsia="Calibri"/>
          <w:lang w:val="en-US"/>
        </w:rPr>
        <w:t>Ezidis</w:t>
      </w:r>
      <w:proofErr w:type="spellEnd"/>
      <w:r w:rsidR="00BD0941" w:rsidRPr="00362D7D">
        <w:rPr>
          <w:rFonts w:eastAsia="Calibri"/>
          <w:lang w:val="en-US"/>
        </w:rPr>
        <w:t xml:space="preserve"> belief.</w:t>
      </w:r>
      <w:r w:rsidRPr="00362D7D">
        <w:rPr>
          <w:rFonts w:eastAsia="Calibri"/>
          <w:lang w:val="en-US"/>
        </w:rPr>
        <w:t> </w:t>
      </w:r>
    </w:p>
    <w:p w:rsidR="002C69FD" w:rsidRPr="00362D7D" w:rsidRDefault="002C69FD" w:rsidP="00987464">
      <w:pPr>
        <w:spacing w:before="100" w:line="360" w:lineRule="auto"/>
        <w:ind w:left="1428" w:right="204"/>
        <w:jc w:val="both"/>
        <w:rPr>
          <w:lang w:val="en-US"/>
        </w:rPr>
      </w:pPr>
    </w:p>
    <w:p w:rsidR="0043017B" w:rsidRPr="002C69FD" w:rsidRDefault="008909DB" w:rsidP="00987464">
      <w:pPr>
        <w:spacing w:before="100" w:line="360" w:lineRule="auto"/>
        <w:ind w:left="720" w:right="204"/>
        <w:jc w:val="both"/>
        <w:rPr>
          <w:b/>
          <w:lang w:val="en-US"/>
        </w:rPr>
      </w:pPr>
      <w:r w:rsidRPr="002C69FD">
        <w:rPr>
          <w:b/>
          <w:lang w:val="en-US"/>
        </w:rPr>
        <w:t>8) AMUDE</w:t>
      </w:r>
    </w:p>
    <w:p w:rsidR="00362D7D" w:rsidRPr="00FE3C59" w:rsidRDefault="008909DB" w:rsidP="00FE3C59">
      <w:pPr>
        <w:spacing w:before="100" w:line="360" w:lineRule="auto"/>
        <w:ind w:left="1440" w:right="204"/>
        <w:jc w:val="both"/>
        <w:rPr>
          <w:rFonts w:eastAsia="Calibri"/>
          <w:lang w:val="en-US"/>
        </w:rPr>
      </w:pPr>
      <w:r w:rsidRPr="00362D7D">
        <w:rPr>
          <w:rFonts w:eastAsia="Wingdings"/>
          <w:lang w:val="en-US"/>
        </w:rPr>
        <w:sym w:font="Wingdings" w:char="F0FC"/>
      </w:r>
      <w:r w:rsidRPr="00362D7D">
        <w:rPr>
          <w:lang w:val="en-US"/>
        </w:rPr>
        <w:t xml:space="preserve">       </w:t>
      </w:r>
      <w:r w:rsidR="00FE3C59">
        <w:rPr>
          <w:lang w:val="en-US"/>
        </w:rPr>
        <w:t>The delegation first met</w:t>
      </w:r>
      <w:r w:rsidR="00362D7D" w:rsidRPr="00362D7D">
        <w:rPr>
          <w:lang w:val="en-US"/>
        </w:rPr>
        <w:t xml:space="preserve"> with Prime Minister of </w:t>
      </w:r>
      <w:proofErr w:type="spellStart"/>
      <w:r w:rsidR="00362D7D" w:rsidRPr="00362D7D">
        <w:rPr>
          <w:lang w:val="en-US"/>
        </w:rPr>
        <w:t>Cizi</w:t>
      </w:r>
      <w:r w:rsidR="00362D7D">
        <w:rPr>
          <w:lang w:val="en-US"/>
        </w:rPr>
        <w:t>r</w:t>
      </w:r>
      <w:r w:rsidR="00362D7D" w:rsidRPr="00362D7D">
        <w:rPr>
          <w:lang w:val="en-US"/>
        </w:rPr>
        <w:t>e</w:t>
      </w:r>
      <w:proofErr w:type="spellEnd"/>
      <w:r w:rsidR="00362D7D" w:rsidRPr="00362D7D">
        <w:rPr>
          <w:lang w:val="en-US"/>
        </w:rPr>
        <w:t xml:space="preserve"> Canton, </w:t>
      </w:r>
      <w:proofErr w:type="spellStart"/>
      <w:r w:rsidR="00362D7D" w:rsidRPr="00362D7D">
        <w:rPr>
          <w:lang w:val="en-US"/>
        </w:rPr>
        <w:t>Ekrem</w:t>
      </w:r>
      <w:proofErr w:type="spellEnd"/>
      <w:r w:rsidR="00C646FB">
        <w:rPr>
          <w:lang w:val="en-US"/>
        </w:rPr>
        <w:t xml:space="preserve"> </w:t>
      </w:r>
      <w:proofErr w:type="spellStart"/>
      <w:r w:rsidR="00362D7D" w:rsidRPr="00362D7D">
        <w:rPr>
          <w:lang w:val="en-US"/>
        </w:rPr>
        <w:t>Hiso</w:t>
      </w:r>
      <w:proofErr w:type="spellEnd"/>
      <w:r w:rsidR="00FE3C59">
        <w:rPr>
          <w:lang w:val="en-US"/>
        </w:rPr>
        <w:t>,</w:t>
      </w:r>
      <w:r w:rsidR="00362D7D" w:rsidRPr="00362D7D">
        <w:rPr>
          <w:lang w:val="en-US"/>
        </w:rPr>
        <w:t xml:space="preserve"> and Deput</w:t>
      </w:r>
      <w:r w:rsidR="00FE3C59">
        <w:rPr>
          <w:lang w:val="en-US"/>
        </w:rPr>
        <w:t xml:space="preserve">y Prime Minister </w:t>
      </w:r>
      <w:proofErr w:type="spellStart"/>
      <w:r w:rsidR="00FE3C59">
        <w:rPr>
          <w:lang w:val="en-US"/>
        </w:rPr>
        <w:t>İzabel</w:t>
      </w:r>
      <w:proofErr w:type="spellEnd"/>
      <w:r w:rsidR="004A378E">
        <w:rPr>
          <w:lang w:val="en-US"/>
        </w:rPr>
        <w:t xml:space="preserve"> </w:t>
      </w:r>
      <w:proofErr w:type="spellStart"/>
      <w:r w:rsidR="004A378E">
        <w:rPr>
          <w:lang w:val="en-US"/>
        </w:rPr>
        <w:t>Gewriye</w:t>
      </w:r>
      <w:proofErr w:type="spellEnd"/>
      <w:r w:rsidR="004A378E">
        <w:rPr>
          <w:lang w:val="en-US"/>
        </w:rPr>
        <w:t>,</w:t>
      </w:r>
      <w:r w:rsidR="00FE3C59">
        <w:rPr>
          <w:lang w:val="en-US"/>
        </w:rPr>
        <w:t xml:space="preserve"> as well as</w:t>
      </w:r>
      <w:r w:rsidR="00362D7D" w:rsidRPr="00362D7D">
        <w:rPr>
          <w:lang w:val="en-US"/>
        </w:rPr>
        <w:t xml:space="preserve"> Ministers of Health, Education, Social Policy and Finance.</w:t>
      </w:r>
    </w:p>
    <w:p w:rsidR="003B0A55" w:rsidRDefault="008909DB" w:rsidP="00987464">
      <w:pPr>
        <w:spacing w:before="100" w:line="360" w:lineRule="auto"/>
        <w:ind w:left="1440" w:right="204"/>
        <w:jc w:val="both"/>
        <w:rPr>
          <w:lang w:val="en-US"/>
        </w:rPr>
      </w:pPr>
      <w:r w:rsidRPr="00362D7D">
        <w:rPr>
          <w:rFonts w:eastAsia="Wingdings"/>
          <w:lang w:val="en-US"/>
        </w:rPr>
        <w:sym w:font="Wingdings" w:char="F0FC"/>
      </w:r>
      <w:r w:rsidRPr="00362D7D">
        <w:rPr>
          <w:lang w:val="en-US"/>
        </w:rPr>
        <w:t xml:space="preserve">   </w:t>
      </w:r>
      <w:r w:rsidR="003B0A55">
        <w:rPr>
          <w:lang w:val="en-US"/>
        </w:rPr>
        <w:t>The government</w:t>
      </w:r>
      <w:r w:rsidR="00FE3C59">
        <w:rPr>
          <w:lang w:val="en-US"/>
        </w:rPr>
        <w:t xml:space="preserve"> officials </w:t>
      </w:r>
      <w:r w:rsidR="003B0A55">
        <w:rPr>
          <w:lang w:val="en-US"/>
        </w:rPr>
        <w:t>indicated that they were fighting against th</w:t>
      </w:r>
      <w:r w:rsidR="00FE3C59">
        <w:rPr>
          <w:lang w:val="en-US"/>
        </w:rPr>
        <w:t>e most dangerous organization in</w:t>
      </w:r>
      <w:r w:rsidR="003B0A55">
        <w:rPr>
          <w:lang w:val="en-US"/>
        </w:rPr>
        <w:t xml:space="preserve"> the world, ISIS</w:t>
      </w:r>
      <w:r w:rsidR="00FE3C59">
        <w:rPr>
          <w:lang w:val="en-US"/>
        </w:rPr>
        <w:t xml:space="preserve">. They </w:t>
      </w:r>
      <w:r w:rsidR="003B0A55">
        <w:rPr>
          <w:lang w:val="en-US"/>
        </w:rPr>
        <w:t xml:space="preserve">also requested arms aid to </w:t>
      </w:r>
      <w:proofErr w:type="spellStart"/>
      <w:r w:rsidR="003B0A55">
        <w:rPr>
          <w:lang w:val="en-US"/>
        </w:rPr>
        <w:t>Rojava</w:t>
      </w:r>
      <w:proofErr w:type="spellEnd"/>
      <w:r w:rsidR="003B0A55">
        <w:rPr>
          <w:lang w:val="en-US"/>
        </w:rPr>
        <w:t xml:space="preserve"> as well as South Kurdistan. </w:t>
      </w:r>
      <w:r w:rsidRPr="00362D7D">
        <w:rPr>
          <w:lang w:val="en-US"/>
        </w:rPr>
        <w:t xml:space="preserve">    </w:t>
      </w:r>
    </w:p>
    <w:p w:rsidR="003B0A55" w:rsidRDefault="008909DB" w:rsidP="00987464">
      <w:pPr>
        <w:spacing w:before="100" w:line="360" w:lineRule="auto"/>
        <w:ind w:left="1440" w:right="204"/>
        <w:jc w:val="both"/>
        <w:rPr>
          <w:rFonts w:eastAsia="Calibri"/>
          <w:lang w:val="en-US"/>
        </w:rPr>
      </w:pPr>
      <w:r w:rsidRPr="00362D7D">
        <w:rPr>
          <w:lang w:val="en-US"/>
        </w:rPr>
        <w:t xml:space="preserve">        </w:t>
      </w:r>
      <w:r w:rsidRPr="00362D7D">
        <w:rPr>
          <w:rFonts w:eastAsia="Wingdings"/>
          <w:lang w:val="en-US"/>
        </w:rPr>
        <w:sym w:font="Wingdings" w:char="F0FC"/>
      </w:r>
      <w:r w:rsidRPr="00362D7D">
        <w:rPr>
          <w:lang w:val="en-US"/>
        </w:rPr>
        <w:t xml:space="preserve">      </w:t>
      </w:r>
      <w:r w:rsidR="00FE3C59">
        <w:rPr>
          <w:lang w:val="en-US"/>
        </w:rPr>
        <w:t>I</w:t>
      </w:r>
      <w:r w:rsidR="003B0A55">
        <w:rPr>
          <w:lang w:val="en-US"/>
        </w:rPr>
        <w:t xml:space="preserve">nterviews were </w:t>
      </w:r>
      <w:r w:rsidR="00FE3C59">
        <w:rPr>
          <w:lang w:val="en-US"/>
        </w:rPr>
        <w:t xml:space="preserve">also conducted </w:t>
      </w:r>
      <w:proofErr w:type="spellStart"/>
      <w:r w:rsidR="00FE3C59">
        <w:rPr>
          <w:lang w:val="en-US"/>
        </w:rPr>
        <w:t>with</w:t>
      </w:r>
      <w:r w:rsidRPr="00362D7D">
        <w:rPr>
          <w:rFonts w:eastAsia="Calibri"/>
          <w:lang w:val="en-US"/>
        </w:rPr>
        <w:t>Kurdistan</w:t>
      </w:r>
      <w:proofErr w:type="spellEnd"/>
      <w:r w:rsidRPr="00362D7D">
        <w:rPr>
          <w:rFonts w:eastAsia="Calibri"/>
          <w:lang w:val="en-US"/>
        </w:rPr>
        <w:t xml:space="preserve"> Communist Party Central Committee member </w:t>
      </w:r>
      <w:proofErr w:type="spellStart"/>
      <w:r w:rsidRPr="00362D7D">
        <w:rPr>
          <w:rFonts w:eastAsia="Calibri"/>
          <w:lang w:val="en-US"/>
        </w:rPr>
        <w:t>Dijw</w:t>
      </w:r>
      <w:r w:rsidR="003B0A55">
        <w:rPr>
          <w:rFonts w:eastAsia="Calibri"/>
          <w:lang w:val="en-US"/>
        </w:rPr>
        <w:t>ar</w:t>
      </w:r>
      <w:proofErr w:type="spellEnd"/>
      <w:r w:rsidRPr="00362D7D">
        <w:rPr>
          <w:rFonts w:eastAsia="Calibri"/>
          <w:lang w:val="en-US"/>
        </w:rPr>
        <w:t xml:space="preserve"> Ahmed, the Liberal Union </w:t>
      </w:r>
      <w:r w:rsidR="003B0A55">
        <w:rPr>
          <w:rFonts w:eastAsia="Calibri"/>
          <w:lang w:val="en-US"/>
        </w:rPr>
        <w:t xml:space="preserve">Party Secretary </w:t>
      </w:r>
      <w:proofErr w:type="spellStart"/>
      <w:r w:rsidR="003B0A55">
        <w:rPr>
          <w:rFonts w:eastAsia="Calibri"/>
          <w:lang w:val="en-US"/>
        </w:rPr>
        <w:t>Ferhat</w:t>
      </w:r>
      <w:proofErr w:type="spellEnd"/>
      <w:r w:rsidR="004A378E">
        <w:rPr>
          <w:rFonts w:eastAsia="Calibri"/>
          <w:lang w:val="en-US"/>
        </w:rPr>
        <w:t xml:space="preserve"> </w:t>
      </w:r>
      <w:proofErr w:type="spellStart"/>
      <w:r w:rsidR="003B0A55">
        <w:rPr>
          <w:rFonts w:eastAsia="Calibri"/>
          <w:lang w:val="en-US"/>
        </w:rPr>
        <w:t>Telo</w:t>
      </w:r>
      <w:proofErr w:type="spellEnd"/>
      <w:r w:rsidRPr="00362D7D">
        <w:rPr>
          <w:rFonts w:eastAsia="Calibri"/>
          <w:lang w:val="en-US"/>
        </w:rPr>
        <w:t>, the Democr</w:t>
      </w:r>
      <w:r w:rsidR="00FE3C59">
        <w:rPr>
          <w:rFonts w:eastAsia="Calibri"/>
          <w:lang w:val="en-US"/>
        </w:rPr>
        <w:t>atic Unionist Party Co-chairman</w:t>
      </w:r>
      <w:r w:rsidRPr="00362D7D">
        <w:rPr>
          <w:rFonts w:eastAsia="Calibri"/>
          <w:lang w:val="en-US"/>
        </w:rPr>
        <w:t xml:space="preserve"> Asia Abdulla, </w:t>
      </w:r>
      <w:r w:rsidRPr="00362D7D">
        <w:rPr>
          <w:rFonts w:eastAsia="Calibri"/>
          <w:lang w:val="en-US"/>
        </w:rPr>
        <w:lastRenderedPageBreak/>
        <w:t xml:space="preserve">Democratic Peace Party Chairman </w:t>
      </w:r>
      <w:proofErr w:type="spellStart"/>
      <w:r w:rsidRPr="00362D7D">
        <w:rPr>
          <w:rFonts w:eastAsia="Calibri"/>
          <w:lang w:val="en-US"/>
        </w:rPr>
        <w:t>Talal</w:t>
      </w:r>
      <w:proofErr w:type="spellEnd"/>
      <w:r w:rsidR="004A378E">
        <w:rPr>
          <w:rFonts w:eastAsia="Calibri"/>
          <w:lang w:val="en-US"/>
        </w:rPr>
        <w:t xml:space="preserve"> </w:t>
      </w:r>
      <w:proofErr w:type="spellStart"/>
      <w:r w:rsidRPr="00362D7D">
        <w:rPr>
          <w:rFonts w:eastAsia="Calibri"/>
          <w:lang w:val="en-US"/>
        </w:rPr>
        <w:t>Mihemed</w:t>
      </w:r>
      <w:proofErr w:type="spellEnd"/>
      <w:r w:rsidRPr="00362D7D">
        <w:rPr>
          <w:rFonts w:eastAsia="Calibri"/>
          <w:lang w:val="en-US"/>
        </w:rPr>
        <w:t xml:space="preserve">, </w:t>
      </w:r>
      <w:proofErr w:type="spellStart"/>
      <w:r w:rsidRPr="00362D7D">
        <w:rPr>
          <w:rFonts w:eastAsia="Calibri"/>
          <w:lang w:val="en-US"/>
        </w:rPr>
        <w:t>Mihemed</w:t>
      </w:r>
      <w:proofErr w:type="spellEnd"/>
      <w:r w:rsidRPr="00362D7D">
        <w:rPr>
          <w:rFonts w:eastAsia="Calibri"/>
          <w:lang w:val="en-US"/>
        </w:rPr>
        <w:t xml:space="preserve"> </w:t>
      </w:r>
      <w:proofErr w:type="spellStart"/>
      <w:r w:rsidRPr="00362D7D">
        <w:rPr>
          <w:rFonts w:eastAsia="Calibri"/>
          <w:lang w:val="en-US"/>
        </w:rPr>
        <w:t>Abbas</w:t>
      </w:r>
      <w:r w:rsidR="003B0A55">
        <w:rPr>
          <w:rFonts w:eastAsia="Calibri"/>
          <w:lang w:val="en-US"/>
        </w:rPr>
        <w:t>in</w:t>
      </w:r>
      <w:proofErr w:type="spellEnd"/>
      <w:r w:rsidR="003B0A55">
        <w:rPr>
          <w:rFonts w:eastAsia="Calibri"/>
          <w:lang w:val="en-US"/>
        </w:rPr>
        <w:t xml:space="preserve"> charge of </w:t>
      </w:r>
      <w:proofErr w:type="spellStart"/>
      <w:r w:rsidR="003B0A55" w:rsidRPr="00362D7D">
        <w:rPr>
          <w:rFonts w:eastAsia="Calibri"/>
          <w:lang w:val="en-US"/>
        </w:rPr>
        <w:t>Tecemma'</w:t>
      </w:r>
      <w:r w:rsidR="003B0A55">
        <w:rPr>
          <w:rFonts w:eastAsia="Calibri"/>
          <w:lang w:val="en-US"/>
        </w:rPr>
        <w:t>ul</w:t>
      </w:r>
      <w:proofErr w:type="spellEnd"/>
      <w:r w:rsidR="004A378E">
        <w:rPr>
          <w:rFonts w:eastAsia="Calibri"/>
          <w:lang w:val="en-US"/>
        </w:rPr>
        <w:t xml:space="preserve"> </w:t>
      </w:r>
      <w:proofErr w:type="spellStart"/>
      <w:r w:rsidR="003B0A55">
        <w:rPr>
          <w:rFonts w:eastAsia="Calibri"/>
          <w:lang w:val="en-US"/>
        </w:rPr>
        <w:t>Watanîl</w:t>
      </w:r>
      <w:proofErr w:type="spellEnd"/>
      <w:r w:rsidR="003B0A55">
        <w:rPr>
          <w:rFonts w:eastAsia="Calibri"/>
          <w:lang w:val="en-US"/>
        </w:rPr>
        <w:t xml:space="preserve"> Kurdistan</w:t>
      </w:r>
      <w:r w:rsidRPr="00362D7D">
        <w:rPr>
          <w:rFonts w:eastAsia="Calibri"/>
          <w:lang w:val="en-US"/>
        </w:rPr>
        <w:t xml:space="preserve">, TEV-DEM Board Member </w:t>
      </w:r>
      <w:proofErr w:type="spellStart"/>
      <w:r w:rsidRPr="00362D7D">
        <w:rPr>
          <w:rFonts w:eastAsia="Calibri"/>
          <w:lang w:val="en-US"/>
        </w:rPr>
        <w:t>Ilham</w:t>
      </w:r>
      <w:proofErr w:type="spellEnd"/>
      <w:r w:rsidRPr="00362D7D">
        <w:rPr>
          <w:rFonts w:eastAsia="Calibri"/>
          <w:lang w:val="en-US"/>
        </w:rPr>
        <w:t xml:space="preserve"> Ahmed and the</w:t>
      </w:r>
      <w:r w:rsidR="004A378E">
        <w:rPr>
          <w:rFonts w:eastAsia="Calibri"/>
          <w:lang w:val="en-US"/>
        </w:rPr>
        <w:t xml:space="preserve"> </w:t>
      </w:r>
      <w:r w:rsidR="003B0A55" w:rsidRPr="00362D7D">
        <w:rPr>
          <w:rFonts w:eastAsia="Calibri"/>
          <w:lang w:val="en-US"/>
        </w:rPr>
        <w:t>Secretary General</w:t>
      </w:r>
      <w:r w:rsidR="004A378E">
        <w:rPr>
          <w:rFonts w:eastAsia="Calibri"/>
          <w:lang w:val="en-US"/>
        </w:rPr>
        <w:t xml:space="preserve"> </w:t>
      </w:r>
      <w:r w:rsidR="00506A19">
        <w:rPr>
          <w:rFonts w:eastAsia="Calibri"/>
          <w:lang w:val="en-US"/>
        </w:rPr>
        <w:t xml:space="preserve">of </w:t>
      </w:r>
      <w:r w:rsidR="00506A19" w:rsidRPr="00362D7D">
        <w:rPr>
          <w:rFonts w:eastAsia="Calibri"/>
          <w:lang w:val="en-US"/>
        </w:rPr>
        <w:t>Kurdistan</w:t>
      </w:r>
      <w:r w:rsidRPr="00362D7D">
        <w:rPr>
          <w:rFonts w:eastAsia="Calibri"/>
          <w:lang w:val="en-US"/>
        </w:rPr>
        <w:t xml:space="preserve"> Democratic Party of Syria (KDP-S) </w:t>
      </w:r>
      <w:proofErr w:type="spellStart"/>
      <w:r w:rsidR="003B0A55">
        <w:rPr>
          <w:rFonts w:eastAsia="Calibri"/>
          <w:lang w:val="en-US"/>
        </w:rPr>
        <w:t>Kerim</w:t>
      </w:r>
      <w:proofErr w:type="spellEnd"/>
      <w:r w:rsidR="004A378E">
        <w:rPr>
          <w:rFonts w:eastAsia="Calibri"/>
          <w:lang w:val="en-US"/>
        </w:rPr>
        <w:t xml:space="preserve"> </w:t>
      </w:r>
      <w:proofErr w:type="spellStart"/>
      <w:r w:rsidR="003B0A55">
        <w:rPr>
          <w:rFonts w:eastAsia="Calibri"/>
          <w:lang w:val="en-US"/>
        </w:rPr>
        <w:t>Sıko</w:t>
      </w:r>
      <w:proofErr w:type="spellEnd"/>
      <w:r w:rsidR="003B0A55">
        <w:rPr>
          <w:rFonts w:eastAsia="Calibri"/>
          <w:lang w:val="en-US"/>
        </w:rPr>
        <w:t xml:space="preserve">. </w:t>
      </w:r>
    </w:p>
    <w:p w:rsidR="0043017B" w:rsidRPr="00362D7D" w:rsidRDefault="008909DB" w:rsidP="00987464">
      <w:pPr>
        <w:spacing w:before="100" w:line="360" w:lineRule="auto"/>
        <w:ind w:left="1440" w:right="204"/>
        <w:jc w:val="both"/>
        <w:rPr>
          <w:lang w:val="en-US"/>
        </w:rPr>
      </w:pPr>
      <w:r w:rsidRPr="00362D7D">
        <w:rPr>
          <w:rFonts w:eastAsia="Wingdings"/>
          <w:lang w:val="en-US"/>
        </w:rPr>
        <w:sym w:font="Wingdings" w:char="F0FC"/>
      </w:r>
      <w:r w:rsidRPr="00362D7D">
        <w:rPr>
          <w:lang w:val="en-US"/>
        </w:rPr>
        <w:t xml:space="preserve">        </w:t>
      </w:r>
      <w:r w:rsidRPr="00362D7D">
        <w:rPr>
          <w:rFonts w:eastAsia="Calibri"/>
          <w:lang w:val="en-US"/>
        </w:rPr>
        <w:t>H</w:t>
      </w:r>
      <w:r w:rsidR="003B0A55">
        <w:rPr>
          <w:rFonts w:eastAsia="Calibri"/>
          <w:lang w:val="en-US"/>
        </w:rPr>
        <w:t>ealth Minis</w:t>
      </w:r>
      <w:r w:rsidR="00FE3C59">
        <w:rPr>
          <w:rFonts w:eastAsia="Calibri"/>
          <w:lang w:val="en-US"/>
        </w:rPr>
        <w:t xml:space="preserve">ter </w:t>
      </w:r>
      <w:proofErr w:type="spellStart"/>
      <w:r w:rsidR="00FE3C59">
        <w:rPr>
          <w:rFonts w:eastAsia="Calibri"/>
          <w:lang w:val="en-US"/>
        </w:rPr>
        <w:t>Abdulmecit</w:t>
      </w:r>
      <w:proofErr w:type="spellEnd"/>
      <w:r w:rsidR="004A378E">
        <w:rPr>
          <w:rFonts w:eastAsia="Calibri"/>
          <w:lang w:val="en-US"/>
        </w:rPr>
        <w:t xml:space="preserve"> </w:t>
      </w:r>
      <w:proofErr w:type="spellStart"/>
      <w:r w:rsidR="00FE3C59">
        <w:rPr>
          <w:rFonts w:eastAsia="Calibri"/>
          <w:lang w:val="en-US"/>
        </w:rPr>
        <w:t>Sabri</w:t>
      </w:r>
      <w:proofErr w:type="spellEnd"/>
      <w:r w:rsidR="00FE3C59">
        <w:rPr>
          <w:rFonts w:eastAsia="Calibri"/>
          <w:lang w:val="en-US"/>
        </w:rPr>
        <w:t xml:space="preserve"> said </w:t>
      </w:r>
      <w:r w:rsidR="003B0A55">
        <w:rPr>
          <w:rFonts w:eastAsia="Calibri"/>
          <w:lang w:val="en-US"/>
        </w:rPr>
        <w:t xml:space="preserve">that </w:t>
      </w:r>
      <w:proofErr w:type="spellStart"/>
      <w:r w:rsidR="00C646FB">
        <w:rPr>
          <w:rFonts w:eastAsia="Calibri"/>
          <w:lang w:val="en-US"/>
        </w:rPr>
        <w:t>Ya</w:t>
      </w:r>
      <w:r w:rsidRPr="00362D7D">
        <w:rPr>
          <w:rFonts w:eastAsia="Calibri"/>
          <w:lang w:val="en-US"/>
        </w:rPr>
        <w:t>zidis</w:t>
      </w:r>
      <w:proofErr w:type="spellEnd"/>
      <w:r w:rsidR="004A378E">
        <w:rPr>
          <w:rFonts w:eastAsia="Calibri"/>
          <w:lang w:val="en-US"/>
        </w:rPr>
        <w:t xml:space="preserve"> </w:t>
      </w:r>
      <w:r w:rsidR="003B0A55">
        <w:rPr>
          <w:rFonts w:eastAsia="Calibri"/>
          <w:lang w:val="en-US"/>
        </w:rPr>
        <w:t xml:space="preserve">urgently needed </w:t>
      </w:r>
      <w:r w:rsidRPr="00362D7D">
        <w:rPr>
          <w:rFonts w:eastAsia="Calibri"/>
          <w:lang w:val="en-US"/>
        </w:rPr>
        <w:t>food</w:t>
      </w:r>
      <w:r w:rsidR="003B0A55">
        <w:rPr>
          <w:rFonts w:eastAsia="Calibri"/>
          <w:lang w:val="en-US"/>
        </w:rPr>
        <w:t xml:space="preserve"> for children</w:t>
      </w:r>
      <w:r w:rsidR="00FE3C59">
        <w:rPr>
          <w:rFonts w:eastAsia="Calibri"/>
          <w:lang w:val="en-US"/>
        </w:rPr>
        <w:t xml:space="preserve">, antibiotics, drugs for </w:t>
      </w:r>
      <w:r w:rsidRPr="00362D7D">
        <w:rPr>
          <w:rFonts w:eastAsia="Calibri"/>
          <w:lang w:val="en-US"/>
        </w:rPr>
        <w:t>diabetes and hypertension disease</w:t>
      </w:r>
      <w:r w:rsidR="00FE3C59">
        <w:rPr>
          <w:rFonts w:eastAsia="Calibri"/>
          <w:lang w:val="en-US"/>
        </w:rPr>
        <w:t>,</w:t>
      </w:r>
      <w:r w:rsidRPr="00362D7D">
        <w:rPr>
          <w:rFonts w:eastAsia="Calibri"/>
          <w:lang w:val="en-US"/>
        </w:rPr>
        <w:t xml:space="preserve"> and </w:t>
      </w:r>
      <w:r w:rsidR="00FE3C59">
        <w:rPr>
          <w:rFonts w:eastAsia="Calibri"/>
          <w:lang w:val="en-US"/>
        </w:rPr>
        <w:t xml:space="preserve">an </w:t>
      </w:r>
      <w:r w:rsidRPr="00362D7D">
        <w:rPr>
          <w:rFonts w:eastAsia="Calibri"/>
          <w:lang w:val="en-US"/>
        </w:rPr>
        <w:t>ambulance.</w:t>
      </w:r>
    </w:p>
    <w:p w:rsidR="0043017B" w:rsidRPr="00362D7D" w:rsidRDefault="00506A19" w:rsidP="00987464">
      <w:pPr>
        <w:spacing w:before="100" w:line="360" w:lineRule="auto"/>
        <w:ind w:left="1440" w:right="204"/>
        <w:jc w:val="both"/>
        <w:rPr>
          <w:lang w:val="en-US"/>
        </w:rPr>
      </w:pPr>
      <w:r>
        <w:rPr>
          <w:lang w:val="en-US"/>
        </w:rPr>
        <w:t>   </w:t>
      </w:r>
    </w:p>
    <w:p w:rsidR="0043017B" w:rsidRPr="00362D7D" w:rsidRDefault="008909DB" w:rsidP="00987464">
      <w:pPr>
        <w:spacing w:after="200" w:line="360" w:lineRule="auto"/>
        <w:jc w:val="both"/>
        <w:rPr>
          <w:lang w:val="en-US"/>
        </w:rPr>
      </w:pPr>
      <w:r w:rsidRPr="00362D7D">
        <w:rPr>
          <w:rFonts w:eastAsia="Cambria"/>
          <w:b/>
          <w:bCs/>
          <w:lang w:val="en-US"/>
        </w:rPr>
        <w:t> </w:t>
      </w:r>
    </w:p>
    <w:p w:rsidR="0043017B" w:rsidRPr="00362D7D" w:rsidRDefault="008909DB" w:rsidP="00987464">
      <w:pPr>
        <w:spacing w:after="200" w:line="360" w:lineRule="auto"/>
        <w:ind w:firstLine="708"/>
        <w:jc w:val="both"/>
        <w:rPr>
          <w:lang w:val="en-US"/>
        </w:rPr>
      </w:pPr>
      <w:r w:rsidRPr="00362D7D">
        <w:rPr>
          <w:rFonts w:eastAsia="Cambria"/>
          <w:b/>
          <w:bCs/>
          <w:lang w:val="en-US"/>
        </w:rPr>
        <w:t>THE REVIEW</w:t>
      </w:r>
    </w:p>
    <w:p w:rsidR="00DD6FED" w:rsidRDefault="00DD6FED" w:rsidP="00987464">
      <w:pPr>
        <w:spacing w:after="200" w:line="360" w:lineRule="auto"/>
        <w:ind w:firstLine="708"/>
        <w:jc w:val="both"/>
        <w:rPr>
          <w:rFonts w:eastAsia="Cambria"/>
          <w:lang w:val="en-US"/>
        </w:rPr>
      </w:pPr>
      <w:r>
        <w:rPr>
          <w:rFonts w:eastAsia="Cambria"/>
          <w:lang w:val="en-US"/>
        </w:rPr>
        <w:t xml:space="preserve">The attacks of </w:t>
      </w:r>
      <w:r w:rsidR="00FE3C59">
        <w:rPr>
          <w:rFonts w:eastAsia="Cambria"/>
          <w:lang w:val="en-US"/>
        </w:rPr>
        <w:t xml:space="preserve">ISIS that started </w:t>
      </w:r>
      <w:r w:rsidR="008909DB" w:rsidRPr="00362D7D">
        <w:rPr>
          <w:rFonts w:eastAsia="Cambria"/>
          <w:lang w:val="en-US"/>
        </w:rPr>
        <w:t xml:space="preserve">in Syria and </w:t>
      </w:r>
      <w:r w:rsidR="00FE3C59">
        <w:rPr>
          <w:rFonts w:eastAsia="Cambria"/>
          <w:lang w:val="en-US"/>
        </w:rPr>
        <w:t>then spread</w:t>
      </w:r>
      <w:r>
        <w:rPr>
          <w:rFonts w:eastAsia="Cambria"/>
          <w:lang w:val="en-US"/>
        </w:rPr>
        <w:t xml:space="preserve"> to </w:t>
      </w:r>
      <w:r w:rsidR="008909DB" w:rsidRPr="00362D7D">
        <w:rPr>
          <w:rFonts w:eastAsia="Cambria"/>
          <w:lang w:val="en-US"/>
        </w:rPr>
        <w:t>Iraq</w:t>
      </w:r>
      <w:r w:rsidR="00FE3C59">
        <w:rPr>
          <w:rFonts w:eastAsia="Cambria"/>
          <w:lang w:val="en-US"/>
        </w:rPr>
        <w:t xml:space="preserve">, combined with </w:t>
      </w:r>
      <w:r w:rsidR="002C69FD">
        <w:rPr>
          <w:rFonts w:eastAsia="Cambria"/>
          <w:lang w:val="en-US"/>
        </w:rPr>
        <w:t>large-scale massacres</w:t>
      </w:r>
      <w:r w:rsidR="00FE3C59">
        <w:rPr>
          <w:rFonts w:eastAsia="Cambria"/>
          <w:lang w:val="en-US"/>
        </w:rPr>
        <w:t xml:space="preserve">, </w:t>
      </w:r>
      <w:r>
        <w:rPr>
          <w:rFonts w:eastAsia="Cambria"/>
          <w:lang w:val="en-US"/>
        </w:rPr>
        <w:t>are dragging the entire Middle East in the short term and most of the world in the lon</w:t>
      </w:r>
      <w:r w:rsidR="00FE3C59">
        <w:rPr>
          <w:rFonts w:eastAsia="Cambria"/>
          <w:lang w:val="en-US"/>
        </w:rPr>
        <w:t xml:space="preserve">g term into chaos. </w:t>
      </w:r>
    </w:p>
    <w:p w:rsidR="00DE7BB2" w:rsidRDefault="00DD6FED" w:rsidP="00987464">
      <w:pPr>
        <w:spacing w:after="200" w:line="360" w:lineRule="auto"/>
        <w:ind w:firstLine="708"/>
        <w:jc w:val="both"/>
        <w:rPr>
          <w:rFonts w:eastAsia="Cambria"/>
          <w:lang w:val="en-US"/>
        </w:rPr>
      </w:pPr>
      <w:r>
        <w:rPr>
          <w:rFonts w:eastAsia="Cambria"/>
          <w:lang w:val="en-US"/>
        </w:rPr>
        <w:t xml:space="preserve">It is an urgent necessity for the international community to take measures in a collective manner against ISIS and similar fundamentalist organizations. </w:t>
      </w:r>
      <w:r w:rsidR="00DE7BB2">
        <w:rPr>
          <w:rFonts w:eastAsia="Cambria"/>
          <w:lang w:val="en-US"/>
        </w:rPr>
        <w:t>It is required that international organizations</w:t>
      </w:r>
      <w:r>
        <w:rPr>
          <w:rFonts w:eastAsia="Cambria"/>
          <w:lang w:val="en-US"/>
        </w:rPr>
        <w:t xml:space="preserve"> and particularly United Nations should take action as soon as possible against massacr</w:t>
      </w:r>
      <w:r w:rsidR="00FE3C59">
        <w:rPr>
          <w:rFonts w:eastAsia="Cambria"/>
          <w:lang w:val="en-US"/>
        </w:rPr>
        <w:t xml:space="preserve">es, attacks and mass deportations, </w:t>
      </w:r>
      <w:proofErr w:type="spellStart"/>
      <w:r w:rsidRPr="00362D7D">
        <w:rPr>
          <w:rFonts w:eastAsia="Cambria"/>
          <w:lang w:val="en-US"/>
        </w:rPr>
        <w:t>especially</w:t>
      </w:r>
      <w:r w:rsidR="00FE3C59">
        <w:rPr>
          <w:lang w:val="en-US"/>
        </w:rPr>
        <w:t>those</w:t>
      </w:r>
      <w:proofErr w:type="spellEnd"/>
      <w:r w:rsidR="00FE3C59">
        <w:rPr>
          <w:lang w:val="en-US"/>
        </w:rPr>
        <w:t xml:space="preserve"> </w:t>
      </w:r>
      <w:r>
        <w:rPr>
          <w:rFonts w:eastAsia="Cambria"/>
          <w:lang w:val="en-US"/>
        </w:rPr>
        <w:t xml:space="preserve">which </w:t>
      </w:r>
      <w:r w:rsidR="004A378E">
        <w:rPr>
          <w:rFonts w:eastAsia="Cambria"/>
          <w:lang w:val="en-US"/>
        </w:rPr>
        <w:t xml:space="preserve">have affected minorities in </w:t>
      </w:r>
      <w:proofErr w:type="spellStart"/>
      <w:r w:rsidR="004A378E">
        <w:rPr>
          <w:rFonts w:eastAsia="Cambria"/>
          <w:lang w:val="en-US"/>
        </w:rPr>
        <w:t>Sinc</w:t>
      </w:r>
      <w:r w:rsidR="00FE3C59">
        <w:rPr>
          <w:rFonts w:eastAsia="Cambria"/>
          <w:lang w:val="en-US"/>
        </w:rPr>
        <w:t>ar</w:t>
      </w:r>
      <w:proofErr w:type="spellEnd"/>
      <w:r w:rsidR="00FE3C59">
        <w:rPr>
          <w:rFonts w:eastAsia="Cambria"/>
          <w:lang w:val="en-US"/>
        </w:rPr>
        <w:t xml:space="preserve"> such as the </w:t>
      </w:r>
      <w:proofErr w:type="spellStart"/>
      <w:r w:rsidR="00C646FB">
        <w:rPr>
          <w:rFonts w:eastAsia="Cambria"/>
          <w:lang w:val="en-US"/>
        </w:rPr>
        <w:t>Ya</w:t>
      </w:r>
      <w:r w:rsidR="00DE7BB2">
        <w:rPr>
          <w:rFonts w:eastAsia="Cambria"/>
          <w:lang w:val="en-US"/>
        </w:rPr>
        <w:t>zidi</w:t>
      </w:r>
      <w:proofErr w:type="spellEnd"/>
      <w:r w:rsidR="00DE7BB2">
        <w:rPr>
          <w:rFonts w:eastAsia="Cambria"/>
          <w:lang w:val="en-US"/>
        </w:rPr>
        <w:t xml:space="preserve"> Kurds</w:t>
      </w:r>
      <w:r>
        <w:rPr>
          <w:rFonts w:eastAsia="Cambria"/>
          <w:lang w:val="en-US"/>
        </w:rPr>
        <w:t>,</w:t>
      </w:r>
      <w:r w:rsidR="004A378E">
        <w:rPr>
          <w:rFonts w:eastAsia="Cambria"/>
          <w:lang w:val="en-US"/>
        </w:rPr>
        <w:t xml:space="preserve"> </w:t>
      </w:r>
      <w:proofErr w:type="spellStart"/>
      <w:r w:rsidRPr="00362D7D">
        <w:rPr>
          <w:rFonts w:eastAsia="Cambria"/>
          <w:lang w:val="en-US"/>
        </w:rPr>
        <w:t>Shabak</w:t>
      </w:r>
      <w:proofErr w:type="spellEnd"/>
      <w:r w:rsidRPr="00362D7D">
        <w:rPr>
          <w:rFonts w:eastAsia="Cambria"/>
          <w:lang w:val="en-US"/>
        </w:rPr>
        <w:t xml:space="preserve"> and </w:t>
      </w:r>
      <w:proofErr w:type="spellStart"/>
      <w:r w:rsidRPr="00362D7D">
        <w:rPr>
          <w:rFonts w:eastAsia="Cambria"/>
          <w:lang w:val="en-US"/>
        </w:rPr>
        <w:t>Kakai</w:t>
      </w:r>
      <w:proofErr w:type="spellEnd"/>
      <w:r w:rsidRPr="00362D7D">
        <w:rPr>
          <w:rFonts w:eastAsia="Cambria"/>
          <w:lang w:val="en-US"/>
        </w:rPr>
        <w:t xml:space="preserve"> Kurds, Assyrians, and Shia / </w:t>
      </w:r>
      <w:proofErr w:type="spellStart"/>
      <w:r w:rsidRPr="00362D7D">
        <w:rPr>
          <w:rFonts w:eastAsia="Cambria"/>
          <w:lang w:val="en-US"/>
        </w:rPr>
        <w:t>Nusayri</w:t>
      </w:r>
      <w:proofErr w:type="spellEnd"/>
      <w:r w:rsidRPr="00362D7D">
        <w:rPr>
          <w:rFonts w:eastAsia="Cambria"/>
          <w:lang w:val="en-US"/>
        </w:rPr>
        <w:t xml:space="preserve"> Arabs and Turkmen</w:t>
      </w:r>
      <w:r w:rsidR="00FE3C59">
        <w:rPr>
          <w:rFonts w:eastAsia="Cambria"/>
          <w:lang w:val="en-US"/>
        </w:rPr>
        <w:t>.</w:t>
      </w:r>
    </w:p>
    <w:p w:rsidR="0043017B" w:rsidRPr="00362D7D" w:rsidRDefault="00A767F1" w:rsidP="00987464">
      <w:pPr>
        <w:spacing w:after="200" w:line="360" w:lineRule="auto"/>
        <w:ind w:firstLine="708"/>
        <w:jc w:val="both"/>
        <w:rPr>
          <w:lang w:val="en-US"/>
        </w:rPr>
      </w:pPr>
      <w:r>
        <w:rPr>
          <w:rFonts w:eastAsia="Cambria"/>
          <w:lang w:val="en-US"/>
        </w:rPr>
        <w:t xml:space="preserve">The main problem </w:t>
      </w:r>
      <w:r w:rsidR="00FE3C59">
        <w:rPr>
          <w:rFonts w:eastAsia="Cambria"/>
          <w:lang w:val="en-US"/>
        </w:rPr>
        <w:t>that came</w:t>
      </w:r>
      <w:r>
        <w:rPr>
          <w:rFonts w:eastAsia="Cambria"/>
          <w:lang w:val="en-US"/>
        </w:rPr>
        <w:t xml:space="preserve"> to light from </w:t>
      </w:r>
      <w:r w:rsidRPr="00362D7D">
        <w:rPr>
          <w:rFonts w:eastAsia="Cambria"/>
          <w:lang w:val="en-US"/>
        </w:rPr>
        <w:t xml:space="preserve">interviews and observations </w:t>
      </w:r>
      <w:r>
        <w:rPr>
          <w:rFonts w:eastAsia="Cambria"/>
          <w:lang w:val="en-US"/>
        </w:rPr>
        <w:t xml:space="preserve">that our delegation conducted in </w:t>
      </w:r>
      <w:r w:rsidR="00FE3C59">
        <w:rPr>
          <w:rFonts w:eastAsia="Cambria"/>
          <w:lang w:val="en-US"/>
        </w:rPr>
        <w:t xml:space="preserve">Iraqi </w:t>
      </w:r>
      <w:r w:rsidR="008909DB" w:rsidRPr="00362D7D">
        <w:rPr>
          <w:rFonts w:eastAsia="Cambria"/>
          <w:lang w:val="en-US"/>
        </w:rPr>
        <w:t xml:space="preserve">Kurdistan </w:t>
      </w:r>
      <w:r>
        <w:rPr>
          <w:rFonts w:eastAsia="Cambria"/>
          <w:lang w:val="en-US"/>
        </w:rPr>
        <w:t xml:space="preserve">and </w:t>
      </w:r>
      <w:proofErr w:type="spellStart"/>
      <w:r w:rsidR="008909DB" w:rsidRPr="00362D7D">
        <w:rPr>
          <w:rFonts w:eastAsia="Cambria"/>
          <w:lang w:val="en-US"/>
        </w:rPr>
        <w:t>Rojava</w:t>
      </w:r>
      <w:proofErr w:type="spellEnd"/>
      <w:r w:rsidR="004A378E">
        <w:rPr>
          <w:rFonts w:eastAsia="Cambria"/>
          <w:lang w:val="en-US"/>
        </w:rPr>
        <w:t xml:space="preserve"> </w:t>
      </w:r>
      <w:r>
        <w:rPr>
          <w:rFonts w:eastAsia="Cambria"/>
          <w:lang w:val="en-US"/>
        </w:rPr>
        <w:t>is that</w:t>
      </w:r>
      <w:r w:rsidR="007546AA">
        <w:rPr>
          <w:rFonts w:eastAsia="Cambria"/>
          <w:lang w:val="en-US"/>
        </w:rPr>
        <w:t xml:space="preserve"> </w:t>
      </w:r>
      <w:r w:rsidR="00FE3C59">
        <w:rPr>
          <w:rFonts w:eastAsia="Cambria"/>
          <w:lang w:val="en-US"/>
        </w:rPr>
        <w:t>the demographics o</w:t>
      </w:r>
      <w:r>
        <w:rPr>
          <w:rFonts w:eastAsia="Cambria"/>
          <w:lang w:val="en-US"/>
        </w:rPr>
        <w:t xml:space="preserve">f the region has changed </w:t>
      </w:r>
      <w:r w:rsidRPr="00362D7D">
        <w:rPr>
          <w:rFonts w:eastAsia="Cambria"/>
          <w:lang w:val="en-US"/>
        </w:rPr>
        <w:t>substantially</w:t>
      </w:r>
      <w:r>
        <w:rPr>
          <w:rFonts w:eastAsia="Cambria"/>
          <w:lang w:val="en-US"/>
        </w:rPr>
        <w:t xml:space="preserve"> as a result of the </w:t>
      </w:r>
      <w:r w:rsidR="00FE3C59">
        <w:rPr>
          <w:rFonts w:eastAsia="Cambria"/>
          <w:lang w:val="en-US"/>
        </w:rPr>
        <w:t xml:space="preserve">attacks of ISIS. Millions of people have been displaced in Iraq, the KRG, Syria and </w:t>
      </w:r>
      <w:proofErr w:type="spellStart"/>
      <w:r w:rsidR="00FE3C59">
        <w:rPr>
          <w:rFonts w:eastAsia="Cambria"/>
          <w:lang w:val="en-US"/>
        </w:rPr>
        <w:t>Rojava</w:t>
      </w:r>
      <w:proofErr w:type="spellEnd"/>
      <w:r w:rsidR="00FE3C59">
        <w:rPr>
          <w:rFonts w:eastAsia="Cambria"/>
          <w:lang w:val="en-US"/>
        </w:rPr>
        <w:t xml:space="preserve"> – it is unclear whether those that have been displace will ever be able to return to their homeland. </w:t>
      </w:r>
      <w:r>
        <w:rPr>
          <w:rFonts w:eastAsia="Cambria"/>
          <w:lang w:val="en-US"/>
        </w:rPr>
        <w:t>Conventional we</w:t>
      </w:r>
      <w:r w:rsidR="006A4E51">
        <w:rPr>
          <w:rFonts w:eastAsia="Cambria"/>
          <w:lang w:val="en-US"/>
        </w:rPr>
        <w:t xml:space="preserve">apons in the hands of ISIS and </w:t>
      </w:r>
      <w:r>
        <w:rPr>
          <w:rFonts w:eastAsia="Cambria"/>
          <w:lang w:val="en-US"/>
        </w:rPr>
        <w:t>logistical supports from some states indic</w:t>
      </w:r>
      <w:r w:rsidR="006A4E51">
        <w:rPr>
          <w:rFonts w:eastAsia="Cambria"/>
          <w:lang w:val="en-US"/>
        </w:rPr>
        <w:t>ate that the situation could get worse before it gets better</w:t>
      </w:r>
      <w:r>
        <w:rPr>
          <w:rFonts w:eastAsia="Cambria"/>
          <w:lang w:val="en-US"/>
        </w:rPr>
        <w:t>.</w:t>
      </w:r>
      <w:r w:rsidR="00821282">
        <w:rPr>
          <w:rFonts w:eastAsia="Cambria"/>
          <w:lang w:val="en-US"/>
        </w:rPr>
        <w:t xml:space="preserve"> While it is predicted that the joint Kurdish Front can provide security for civilians to some extent, it should not be overlooked that it is essential for international community</w:t>
      </w:r>
      <w:r w:rsidR="006A4E51">
        <w:rPr>
          <w:rFonts w:eastAsia="Cambria"/>
          <w:lang w:val="en-US"/>
        </w:rPr>
        <w:t xml:space="preserve"> to support this joint front </w:t>
      </w:r>
      <w:r w:rsidR="00821282">
        <w:rPr>
          <w:rFonts w:eastAsia="Cambria"/>
          <w:lang w:val="en-US"/>
        </w:rPr>
        <w:t>political</w:t>
      </w:r>
      <w:r w:rsidR="006A4E51">
        <w:rPr>
          <w:rFonts w:eastAsia="Cambria"/>
          <w:lang w:val="en-US"/>
        </w:rPr>
        <w:t>ly and economically.</w:t>
      </w:r>
    </w:p>
    <w:p w:rsidR="00821282" w:rsidRDefault="006A4E51" w:rsidP="00987464">
      <w:pPr>
        <w:spacing w:after="200" w:line="360" w:lineRule="auto"/>
        <w:ind w:firstLine="708"/>
        <w:jc w:val="both"/>
        <w:rPr>
          <w:rFonts w:eastAsia="Cambria"/>
          <w:lang w:val="en-US"/>
        </w:rPr>
      </w:pPr>
      <w:r>
        <w:rPr>
          <w:rFonts w:eastAsia="Cambria"/>
          <w:lang w:val="en-US"/>
        </w:rPr>
        <w:lastRenderedPageBreak/>
        <w:t xml:space="preserve">During the </w:t>
      </w:r>
      <w:r w:rsidR="00821282" w:rsidRPr="00362D7D">
        <w:rPr>
          <w:rFonts w:eastAsia="Cambria"/>
          <w:lang w:val="en-US"/>
        </w:rPr>
        <w:t>two</w:t>
      </w:r>
      <w:r w:rsidR="008909DB" w:rsidRPr="00362D7D">
        <w:rPr>
          <w:rFonts w:eastAsia="Cambria"/>
          <w:lang w:val="en-US"/>
        </w:rPr>
        <w:t>-day</w:t>
      </w:r>
      <w:r w:rsidR="00821282">
        <w:rPr>
          <w:rFonts w:eastAsia="Cambria"/>
          <w:lang w:val="en-US"/>
        </w:rPr>
        <w:t xml:space="preserve"> program of </w:t>
      </w:r>
      <w:r>
        <w:rPr>
          <w:rFonts w:eastAsia="Cambria"/>
          <w:lang w:val="en-US"/>
        </w:rPr>
        <w:t xml:space="preserve">the delegation staring in </w:t>
      </w:r>
      <w:proofErr w:type="spellStart"/>
      <w:r w:rsidR="008909DB" w:rsidRPr="00362D7D">
        <w:rPr>
          <w:rFonts w:eastAsia="Cambria"/>
          <w:lang w:val="en-US"/>
        </w:rPr>
        <w:t>Zaxo</w:t>
      </w:r>
      <w:proofErr w:type="spellEnd"/>
      <w:r w:rsidR="007546AA">
        <w:rPr>
          <w:rFonts w:eastAsia="Cambria"/>
          <w:lang w:val="en-US"/>
        </w:rPr>
        <w:t xml:space="preserve"> </w:t>
      </w:r>
      <w:r w:rsidR="00821282">
        <w:rPr>
          <w:rFonts w:eastAsia="Cambria"/>
          <w:lang w:val="en-US"/>
        </w:rPr>
        <w:t xml:space="preserve">and ending in </w:t>
      </w:r>
      <w:proofErr w:type="spellStart"/>
      <w:r w:rsidR="008909DB" w:rsidRPr="00362D7D">
        <w:rPr>
          <w:rFonts w:eastAsia="Cambria"/>
          <w:lang w:val="en-US"/>
        </w:rPr>
        <w:t>Ankawa</w:t>
      </w:r>
      <w:proofErr w:type="spellEnd"/>
      <w:r w:rsidR="002C69FD">
        <w:rPr>
          <w:rFonts w:eastAsia="Cambria"/>
          <w:lang w:val="en-US"/>
        </w:rPr>
        <w:t>, interviews</w:t>
      </w:r>
      <w:r w:rsidR="007546AA">
        <w:rPr>
          <w:rFonts w:eastAsia="Cambria"/>
          <w:lang w:val="en-US"/>
        </w:rPr>
        <w:t xml:space="preserve"> </w:t>
      </w:r>
      <w:r>
        <w:rPr>
          <w:rFonts w:eastAsia="Cambria"/>
          <w:lang w:val="en-US"/>
        </w:rPr>
        <w:t xml:space="preserve">were </w:t>
      </w:r>
      <w:r w:rsidR="002C69FD">
        <w:rPr>
          <w:rFonts w:eastAsia="Cambria"/>
          <w:lang w:val="en-US"/>
        </w:rPr>
        <w:t xml:space="preserve">conducted </w:t>
      </w:r>
      <w:r w:rsidR="002C69FD" w:rsidRPr="00362D7D">
        <w:rPr>
          <w:rFonts w:eastAsia="Cambria"/>
          <w:lang w:val="en-US"/>
        </w:rPr>
        <w:t>with</w:t>
      </w:r>
      <w:r w:rsidR="007546AA">
        <w:rPr>
          <w:rFonts w:eastAsia="Cambria"/>
          <w:lang w:val="en-US"/>
        </w:rPr>
        <w:t xml:space="preserve"> </w:t>
      </w:r>
      <w:r w:rsidR="00821282">
        <w:rPr>
          <w:rFonts w:eastAsia="Cambria"/>
          <w:lang w:val="en-US"/>
        </w:rPr>
        <w:t xml:space="preserve">many </w:t>
      </w:r>
      <w:r w:rsidR="008909DB" w:rsidRPr="00362D7D">
        <w:rPr>
          <w:rFonts w:eastAsia="Cambria"/>
          <w:lang w:val="en-US"/>
        </w:rPr>
        <w:t xml:space="preserve">institutions, parties and </w:t>
      </w:r>
      <w:r w:rsidR="00821282">
        <w:rPr>
          <w:rFonts w:eastAsia="Cambria"/>
          <w:lang w:val="en-US"/>
        </w:rPr>
        <w:t xml:space="preserve">internal immigrants. In general, talks </w:t>
      </w:r>
      <w:r>
        <w:rPr>
          <w:rFonts w:eastAsia="Cambria"/>
          <w:lang w:val="en-US"/>
        </w:rPr>
        <w:t xml:space="preserve">were </w:t>
      </w:r>
      <w:r w:rsidR="00821282">
        <w:rPr>
          <w:rFonts w:eastAsia="Cambria"/>
          <w:lang w:val="en-US"/>
        </w:rPr>
        <w:t xml:space="preserve">positive.  </w:t>
      </w:r>
    </w:p>
    <w:p w:rsidR="00CD1927" w:rsidRDefault="006A4E51" w:rsidP="00987464">
      <w:pPr>
        <w:spacing w:after="200" w:line="360" w:lineRule="auto"/>
        <w:ind w:firstLine="708"/>
        <w:jc w:val="both"/>
        <w:rPr>
          <w:rFonts w:eastAsia="Cambria"/>
          <w:lang w:val="en-US"/>
        </w:rPr>
      </w:pPr>
      <w:r>
        <w:rPr>
          <w:rFonts w:eastAsia="Cambria"/>
          <w:lang w:val="en-US"/>
        </w:rPr>
        <w:t xml:space="preserve">It is difficult to predict what will happen to the hundreds of thousands displaced in </w:t>
      </w:r>
      <w:proofErr w:type="spellStart"/>
      <w:r>
        <w:rPr>
          <w:rFonts w:eastAsia="Cambria"/>
          <w:lang w:val="en-US"/>
        </w:rPr>
        <w:t>Zaxo</w:t>
      </w:r>
      <w:proofErr w:type="spellEnd"/>
      <w:r>
        <w:rPr>
          <w:rFonts w:eastAsia="Cambria"/>
          <w:lang w:val="en-US"/>
        </w:rPr>
        <w:t xml:space="preserve"> an</w:t>
      </w:r>
      <w:r w:rsidR="00B5261E">
        <w:rPr>
          <w:rFonts w:eastAsia="Cambria"/>
          <w:lang w:val="en-US"/>
        </w:rPr>
        <w:t xml:space="preserve">d </w:t>
      </w:r>
      <w:proofErr w:type="spellStart"/>
      <w:r w:rsidR="00B5261E">
        <w:rPr>
          <w:rFonts w:eastAsia="Cambria"/>
          <w:lang w:val="en-US"/>
        </w:rPr>
        <w:t>Duhok</w:t>
      </w:r>
      <w:proofErr w:type="spellEnd"/>
      <w:r w:rsidR="00B5261E">
        <w:rPr>
          <w:rFonts w:eastAsia="Cambria"/>
          <w:lang w:val="en-US"/>
        </w:rPr>
        <w:t>, although it is clear the situation</w:t>
      </w:r>
      <w:r>
        <w:rPr>
          <w:rFonts w:eastAsia="Cambria"/>
          <w:lang w:val="en-US"/>
        </w:rPr>
        <w:t xml:space="preserve"> necessitates urgent action</w:t>
      </w:r>
      <w:r w:rsidR="00821282">
        <w:rPr>
          <w:rFonts w:eastAsia="Cambria"/>
          <w:lang w:val="en-US"/>
        </w:rPr>
        <w:t xml:space="preserve">. </w:t>
      </w:r>
      <w:r w:rsidR="00CD1927">
        <w:rPr>
          <w:rFonts w:eastAsia="Cambria"/>
          <w:lang w:val="en-US"/>
        </w:rPr>
        <w:t xml:space="preserve">Governors of both cities have hopes for the aid from </w:t>
      </w:r>
      <w:r>
        <w:rPr>
          <w:rFonts w:eastAsia="Cambria"/>
          <w:lang w:val="en-US"/>
        </w:rPr>
        <w:t>the international community. Both of them criticize the</w:t>
      </w:r>
      <w:r w:rsidR="00CD1927">
        <w:rPr>
          <w:rFonts w:eastAsia="Cambria"/>
          <w:lang w:val="en-US"/>
        </w:rPr>
        <w:t xml:space="preserve"> Iraqi Central </w:t>
      </w:r>
      <w:proofErr w:type="spellStart"/>
      <w:r w:rsidR="00CD1927">
        <w:rPr>
          <w:rFonts w:eastAsia="Cambria"/>
          <w:lang w:val="en-US"/>
        </w:rPr>
        <w:t>Government.</w:t>
      </w:r>
      <w:r>
        <w:rPr>
          <w:rFonts w:eastAsia="Cambria"/>
          <w:lang w:val="en-US"/>
        </w:rPr>
        <w:t>Using</w:t>
      </w:r>
      <w:proofErr w:type="spellEnd"/>
      <w:r>
        <w:rPr>
          <w:rFonts w:eastAsia="Cambria"/>
          <w:lang w:val="en-US"/>
        </w:rPr>
        <w:t xml:space="preserve"> their own m</w:t>
      </w:r>
      <w:r w:rsidR="00C646FB">
        <w:rPr>
          <w:rFonts w:eastAsia="Cambria"/>
          <w:lang w:val="en-US"/>
        </w:rPr>
        <w:t xml:space="preserve">eans, internally displaced and </w:t>
      </w:r>
      <w:proofErr w:type="spellStart"/>
      <w:r w:rsidR="00C646FB">
        <w:rPr>
          <w:rFonts w:eastAsia="Cambria"/>
          <w:lang w:val="en-US"/>
        </w:rPr>
        <w:t>Ya</w:t>
      </w:r>
      <w:r>
        <w:rPr>
          <w:rFonts w:eastAsia="Cambria"/>
          <w:lang w:val="en-US"/>
        </w:rPr>
        <w:t>zidis</w:t>
      </w:r>
      <w:proofErr w:type="spellEnd"/>
      <w:r>
        <w:rPr>
          <w:rFonts w:eastAsia="Cambria"/>
          <w:lang w:val="en-US"/>
        </w:rPr>
        <w:t xml:space="preserve"> are trying to take are of themselves. Clothing, food, water</w:t>
      </w:r>
      <w:r w:rsidR="00CD1927">
        <w:rPr>
          <w:rFonts w:eastAsia="Cambria"/>
          <w:lang w:val="en-US"/>
        </w:rPr>
        <w:t xml:space="preserve"> and housing problems are</w:t>
      </w:r>
      <w:r>
        <w:rPr>
          <w:rFonts w:eastAsia="Cambria"/>
          <w:lang w:val="en-US"/>
        </w:rPr>
        <w:t xml:space="preserve"> high</w:t>
      </w:r>
      <w:r w:rsidR="00CD1927">
        <w:rPr>
          <w:rFonts w:eastAsia="Cambria"/>
          <w:lang w:val="en-US"/>
        </w:rPr>
        <w:t>.</w:t>
      </w:r>
      <w:r>
        <w:rPr>
          <w:rFonts w:eastAsia="Cambria"/>
          <w:lang w:val="en-US"/>
        </w:rPr>
        <w:t xml:space="preserve"> Provision of healthcare is a problem</w:t>
      </w:r>
      <w:r w:rsidR="008909DB" w:rsidRPr="00362D7D">
        <w:rPr>
          <w:rFonts w:eastAsia="Cambria"/>
          <w:lang w:val="en-US"/>
        </w:rPr>
        <w:t xml:space="preserve">. Children and women </w:t>
      </w:r>
      <w:r>
        <w:rPr>
          <w:rFonts w:eastAsia="Cambria"/>
          <w:lang w:val="en-US"/>
        </w:rPr>
        <w:t xml:space="preserve">remain </w:t>
      </w:r>
      <w:r w:rsidR="008909DB" w:rsidRPr="00362D7D">
        <w:rPr>
          <w:rFonts w:eastAsia="Cambria"/>
          <w:lang w:val="en-US"/>
        </w:rPr>
        <w:t xml:space="preserve">exposed to unhealthy conditions. </w:t>
      </w:r>
      <w:r>
        <w:rPr>
          <w:rFonts w:eastAsia="Cambria"/>
          <w:lang w:val="en-US"/>
        </w:rPr>
        <w:t xml:space="preserve">No concrete </w:t>
      </w:r>
      <w:proofErr w:type="gramStart"/>
      <w:r>
        <w:rPr>
          <w:rFonts w:eastAsia="Cambria"/>
          <w:lang w:val="en-US"/>
        </w:rPr>
        <w:t>suggestion were</w:t>
      </w:r>
      <w:proofErr w:type="gramEnd"/>
      <w:r>
        <w:rPr>
          <w:rFonts w:eastAsia="Cambria"/>
          <w:lang w:val="en-US"/>
        </w:rPr>
        <w:t xml:space="preserve"> provi</w:t>
      </w:r>
      <w:r w:rsidR="00B5261E">
        <w:rPr>
          <w:rFonts w:eastAsia="Cambria"/>
          <w:lang w:val="en-US"/>
        </w:rPr>
        <w:t>ded by those interviewed to make the situation better. T</w:t>
      </w:r>
      <w:r w:rsidR="00CD1927">
        <w:rPr>
          <w:rFonts w:eastAsia="Cambria"/>
          <w:lang w:val="en-US"/>
        </w:rPr>
        <w:t xml:space="preserve">hey only </w:t>
      </w:r>
      <w:proofErr w:type="gramStart"/>
      <w:r w:rsidR="00CD1927">
        <w:rPr>
          <w:rFonts w:eastAsia="Cambria"/>
          <w:lang w:val="en-US"/>
        </w:rPr>
        <w:t>said</w:t>
      </w:r>
      <w:proofErr w:type="gramEnd"/>
      <w:r w:rsidR="00CD1927">
        <w:rPr>
          <w:rFonts w:eastAsia="Cambria"/>
          <w:lang w:val="en-US"/>
        </w:rPr>
        <w:t xml:space="preserve"> “you can </w:t>
      </w:r>
      <w:r w:rsidR="00291F72">
        <w:rPr>
          <w:rFonts w:eastAsia="Cambria"/>
          <w:lang w:val="en-US"/>
        </w:rPr>
        <w:t xml:space="preserve">help”. </w:t>
      </w:r>
    </w:p>
    <w:p w:rsidR="0026012A" w:rsidRDefault="00A4752B" w:rsidP="00987464">
      <w:pPr>
        <w:spacing w:after="200" w:line="360" w:lineRule="auto"/>
        <w:ind w:firstLine="708"/>
        <w:jc w:val="both"/>
        <w:rPr>
          <w:rFonts w:eastAsia="Cambria"/>
          <w:lang w:val="en-US"/>
        </w:rPr>
      </w:pPr>
      <w:r>
        <w:rPr>
          <w:rFonts w:eastAsia="Cambria"/>
          <w:lang w:val="en-US"/>
        </w:rPr>
        <w:t xml:space="preserve">It has been identified that the overall situation in </w:t>
      </w:r>
      <w:proofErr w:type="spellStart"/>
      <w:r>
        <w:rPr>
          <w:rFonts w:eastAsia="Cambria"/>
          <w:lang w:val="en-US"/>
        </w:rPr>
        <w:t>Newroz</w:t>
      </w:r>
      <w:proofErr w:type="spellEnd"/>
      <w:r>
        <w:rPr>
          <w:rFonts w:eastAsia="Cambria"/>
          <w:lang w:val="en-US"/>
        </w:rPr>
        <w:t xml:space="preserve"> camp is very hard to cope </w:t>
      </w:r>
      <w:proofErr w:type="spellStart"/>
      <w:proofErr w:type="gramStart"/>
      <w:r>
        <w:rPr>
          <w:rFonts w:eastAsia="Cambria"/>
          <w:lang w:val="en-US"/>
        </w:rPr>
        <w:t>with.</w:t>
      </w:r>
      <w:r w:rsidR="00B5261E">
        <w:rPr>
          <w:rFonts w:eastAsia="Cambria"/>
          <w:lang w:val="en-US"/>
        </w:rPr>
        <w:t>M</w:t>
      </w:r>
      <w:r>
        <w:rPr>
          <w:rFonts w:eastAsia="Cambria"/>
          <w:lang w:val="en-US"/>
        </w:rPr>
        <w:t>any</w:t>
      </w:r>
      <w:proofErr w:type="spellEnd"/>
      <w:proofErr w:type="gramEnd"/>
      <w:r>
        <w:rPr>
          <w:rFonts w:eastAsia="Cambria"/>
          <w:lang w:val="en-US"/>
        </w:rPr>
        <w:t xml:space="preserve"> families stated that women have been raped or retained to be sold in the markets. The first target of ISIS gangs that tramples the dignity of a people over </w:t>
      </w:r>
      <w:r w:rsidR="008909DB" w:rsidRPr="00362D7D">
        <w:rPr>
          <w:rFonts w:eastAsia="Cambria"/>
          <w:lang w:val="en-US"/>
        </w:rPr>
        <w:t xml:space="preserve">women's bodies </w:t>
      </w:r>
      <w:r>
        <w:rPr>
          <w:rFonts w:eastAsia="Cambria"/>
          <w:lang w:val="en-US"/>
        </w:rPr>
        <w:t xml:space="preserve">has been women and children. </w:t>
      </w:r>
      <w:r w:rsidR="0026012A">
        <w:rPr>
          <w:rFonts w:eastAsia="Cambria"/>
          <w:lang w:val="en-US"/>
        </w:rPr>
        <w:t xml:space="preserve">Apart from </w:t>
      </w:r>
      <w:r w:rsidR="0026012A" w:rsidRPr="00362D7D">
        <w:rPr>
          <w:rFonts w:eastAsia="Cambria"/>
          <w:lang w:val="en-US"/>
        </w:rPr>
        <w:t xml:space="preserve">physical and cultural genocide </w:t>
      </w:r>
      <w:r w:rsidR="00C646FB">
        <w:rPr>
          <w:rFonts w:eastAsia="Cambria"/>
          <w:lang w:val="en-US"/>
        </w:rPr>
        <w:t xml:space="preserve">initiated against </w:t>
      </w:r>
      <w:proofErr w:type="spellStart"/>
      <w:r w:rsidR="00C646FB">
        <w:rPr>
          <w:rFonts w:eastAsia="Cambria"/>
          <w:lang w:val="en-US"/>
        </w:rPr>
        <w:t>Ya</w:t>
      </w:r>
      <w:r w:rsidR="0026012A">
        <w:rPr>
          <w:rFonts w:eastAsia="Cambria"/>
          <w:lang w:val="en-US"/>
        </w:rPr>
        <w:t>zidis</w:t>
      </w:r>
      <w:proofErr w:type="spellEnd"/>
      <w:r w:rsidR="0026012A">
        <w:rPr>
          <w:rFonts w:eastAsia="Cambria"/>
          <w:lang w:val="en-US"/>
        </w:rPr>
        <w:t xml:space="preserve"> in </w:t>
      </w:r>
      <w:proofErr w:type="spellStart"/>
      <w:r w:rsidR="0026012A">
        <w:rPr>
          <w:rFonts w:eastAsia="Cambria"/>
          <w:lang w:val="en-US"/>
        </w:rPr>
        <w:t>Sincar</w:t>
      </w:r>
      <w:proofErr w:type="spellEnd"/>
      <w:r w:rsidR="0026012A">
        <w:rPr>
          <w:rFonts w:eastAsia="Cambria"/>
          <w:lang w:val="en-US"/>
        </w:rPr>
        <w:t xml:space="preserve"> by ISIS gangs, one of the strategic target of these attacks is to</w:t>
      </w:r>
      <w:r w:rsidR="00B5261E">
        <w:rPr>
          <w:rFonts w:eastAsia="Cambria"/>
          <w:lang w:val="en-US"/>
        </w:rPr>
        <w:t xml:space="preserve"> defeat the</w:t>
      </w:r>
      <w:r w:rsidR="007546AA">
        <w:rPr>
          <w:rFonts w:eastAsia="Cambria"/>
          <w:lang w:val="en-US"/>
        </w:rPr>
        <w:t xml:space="preserve"> </w:t>
      </w:r>
      <w:proofErr w:type="spellStart"/>
      <w:r w:rsidR="0026012A" w:rsidRPr="00362D7D">
        <w:rPr>
          <w:rFonts w:eastAsia="Cambria"/>
          <w:lang w:val="en-US"/>
        </w:rPr>
        <w:t>Rojav</w:t>
      </w:r>
      <w:r w:rsidR="0026012A">
        <w:rPr>
          <w:rFonts w:eastAsia="Cambria"/>
          <w:lang w:val="en-US"/>
        </w:rPr>
        <w:t>a</w:t>
      </w:r>
      <w:proofErr w:type="spellEnd"/>
      <w:r w:rsidR="0026012A" w:rsidRPr="00362D7D">
        <w:rPr>
          <w:rFonts w:eastAsia="Cambria"/>
          <w:lang w:val="en-US"/>
        </w:rPr>
        <w:t xml:space="preserve"> Revolution</w:t>
      </w:r>
      <w:r w:rsidR="00B5261E">
        <w:rPr>
          <w:rFonts w:eastAsia="Cambria"/>
          <w:lang w:val="en-US"/>
        </w:rPr>
        <w:t xml:space="preserve"> by conquering </w:t>
      </w:r>
      <w:proofErr w:type="spellStart"/>
      <w:r w:rsidR="00B5261E">
        <w:rPr>
          <w:rFonts w:eastAsia="Cambria"/>
          <w:lang w:val="en-US"/>
        </w:rPr>
        <w:t>Sincar</w:t>
      </w:r>
      <w:proofErr w:type="spellEnd"/>
      <w:r w:rsidR="00B5261E">
        <w:rPr>
          <w:rFonts w:eastAsia="Cambria"/>
          <w:lang w:val="en-US"/>
        </w:rPr>
        <w:t xml:space="preserve">, </w:t>
      </w:r>
      <w:r w:rsidR="0026012A">
        <w:rPr>
          <w:rFonts w:eastAsia="Cambria"/>
          <w:lang w:val="en-US"/>
        </w:rPr>
        <w:t xml:space="preserve">then dominating about 400 km long area from Mosul to </w:t>
      </w:r>
      <w:proofErr w:type="spellStart"/>
      <w:r w:rsidR="0026012A">
        <w:rPr>
          <w:rFonts w:eastAsia="Cambria"/>
          <w:lang w:val="en-US"/>
        </w:rPr>
        <w:t>Til</w:t>
      </w:r>
      <w:proofErr w:type="spellEnd"/>
      <w:r w:rsidR="007546AA">
        <w:rPr>
          <w:rFonts w:eastAsia="Cambria"/>
          <w:lang w:val="en-US"/>
        </w:rPr>
        <w:t xml:space="preserve"> </w:t>
      </w:r>
      <w:proofErr w:type="spellStart"/>
      <w:r w:rsidR="0026012A">
        <w:rPr>
          <w:rFonts w:eastAsia="Cambria"/>
          <w:lang w:val="en-US"/>
        </w:rPr>
        <w:t>Koçer</w:t>
      </w:r>
      <w:proofErr w:type="spellEnd"/>
      <w:r w:rsidR="0026012A">
        <w:rPr>
          <w:rFonts w:eastAsia="Cambria"/>
          <w:lang w:val="en-US"/>
        </w:rPr>
        <w:t>.</w:t>
      </w:r>
    </w:p>
    <w:p w:rsidR="0026012A" w:rsidRDefault="0026012A" w:rsidP="00987464">
      <w:pPr>
        <w:spacing w:after="200" w:line="360" w:lineRule="auto"/>
        <w:ind w:firstLine="708"/>
        <w:jc w:val="both"/>
        <w:rPr>
          <w:rFonts w:eastAsia="Cambria"/>
          <w:lang w:val="en-US"/>
        </w:rPr>
      </w:pPr>
      <w:r>
        <w:rPr>
          <w:rFonts w:eastAsia="Cambria"/>
          <w:lang w:val="en-US"/>
        </w:rPr>
        <w:t xml:space="preserve">It has been observed that the conditions of </w:t>
      </w:r>
      <w:proofErr w:type="spellStart"/>
      <w:r>
        <w:rPr>
          <w:rFonts w:eastAsia="Cambria"/>
          <w:lang w:val="en-US"/>
        </w:rPr>
        <w:t>Ezidi</w:t>
      </w:r>
      <w:r w:rsidR="00B5261E">
        <w:rPr>
          <w:rFonts w:eastAsia="Cambria"/>
          <w:lang w:val="en-US"/>
        </w:rPr>
        <w:t>s</w:t>
      </w:r>
      <w:proofErr w:type="spellEnd"/>
      <w:r w:rsidR="00B5261E">
        <w:rPr>
          <w:rFonts w:eastAsia="Cambria"/>
          <w:lang w:val="en-US"/>
        </w:rPr>
        <w:t xml:space="preserve"> and the people coming from </w:t>
      </w:r>
      <w:proofErr w:type="spellStart"/>
      <w:r w:rsidR="00B5261E">
        <w:rPr>
          <w:rFonts w:eastAsia="Cambria"/>
          <w:lang w:val="en-US"/>
        </w:rPr>
        <w:t>Max</w:t>
      </w:r>
      <w:r>
        <w:rPr>
          <w:rFonts w:eastAsia="Cambria"/>
          <w:lang w:val="en-US"/>
        </w:rPr>
        <w:t>mur</w:t>
      </w:r>
      <w:proofErr w:type="spellEnd"/>
      <w:r w:rsidR="007546AA">
        <w:rPr>
          <w:rFonts w:eastAsia="Cambria"/>
          <w:lang w:val="en-US"/>
        </w:rPr>
        <w:t xml:space="preserve"> </w:t>
      </w:r>
      <w:r>
        <w:rPr>
          <w:rFonts w:eastAsia="Cambria"/>
          <w:lang w:val="en-US"/>
        </w:rPr>
        <w:t xml:space="preserve">in </w:t>
      </w:r>
      <w:proofErr w:type="spellStart"/>
      <w:r w:rsidR="008909DB" w:rsidRPr="00362D7D">
        <w:rPr>
          <w:rFonts w:eastAsia="Cambria"/>
          <w:lang w:val="en-US"/>
        </w:rPr>
        <w:t>Laleş</w:t>
      </w:r>
      <w:proofErr w:type="spellEnd"/>
      <w:r w:rsidR="008909DB" w:rsidRPr="00362D7D">
        <w:rPr>
          <w:rFonts w:eastAsia="Cambria"/>
          <w:lang w:val="en-US"/>
        </w:rPr>
        <w:t xml:space="preserve"> and </w:t>
      </w:r>
      <w:proofErr w:type="spellStart"/>
      <w:r w:rsidR="008909DB" w:rsidRPr="00362D7D">
        <w:rPr>
          <w:rFonts w:eastAsia="Cambria"/>
          <w:lang w:val="en-US"/>
        </w:rPr>
        <w:t>Ranya</w:t>
      </w:r>
      <w:proofErr w:type="spellEnd"/>
      <w:r w:rsidR="008909DB" w:rsidRPr="00362D7D">
        <w:rPr>
          <w:rFonts w:eastAsia="Cambria"/>
          <w:lang w:val="en-US"/>
        </w:rPr>
        <w:t xml:space="preserve"> regions</w:t>
      </w:r>
      <w:r>
        <w:rPr>
          <w:rFonts w:eastAsia="Cambria"/>
          <w:lang w:val="en-US"/>
        </w:rPr>
        <w:t xml:space="preserve"> were more easily handled in p</w:t>
      </w:r>
      <w:r w:rsidR="00B5261E">
        <w:rPr>
          <w:rFonts w:eastAsia="Cambria"/>
          <w:lang w:val="en-US"/>
        </w:rPr>
        <w:t>art because of the discipline and organization of the displace.  I</w:t>
      </w:r>
      <w:r>
        <w:rPr>
          <w:rFonts w:eastAsia="Cambria"/>
          <w:lang w:val="en-US"/>
        </w:rPr>
        <w:t xml:space="preserve">t </w:t>
      </w:r>
      <w:r w:rsidR="00B5261E">
        <w:rPr>
          <w:rFonts w:eastAsia="Cambria"/>
          <w:lang w:val="en-US"/>
        </w:rPr>
        <w:t xml:space="preserve">was </w:t>
      </w:r>
      <w:r>
        <w:rPr>
          <w:rFonts w:eastAsia="Cambria"/>
          <w:lang w:val="en-US"/>
        </w:rPr>
        <w:t>also observed wom</w:t>
      </w:r>
      <w:r w:rsidR="00B5261E">
        <w:rPr>
          <w:rFonts w:eastAsia="Cambria"/>
          <w:lang w:val="en-US"/>
        </w:rPr>
        <w:t xml:space="preserve">en and children in particular were in need of help and aid. </w:t>
      </w:r>
    </w:p>
    <w:p w:rsidR="0043017B" w:rsidRDefault="0026012A" w:rsidP="00987464">
      <w:pPr>
        <w:spacing w:after="200" w:line="360" w:lineRule="auto"/>
        <w:ind w:firstLine="708"/>
        <w:jc w:val="both"/>
        <w:rPr>
          <w:rFonts w:eastAsia="Cambria"/>
          <w:lang w:val="en-US"/>
        </w:rPr>
      </w:pPr>
      <w:r>
        <w:rPr>
          <w:rFonts w:eastAsia="Cambria"/>
          <w:lang w:val="en-US"/>
        </w:rPr>
        <w:t xml:space="preserve">Our evaluations </w:t>
      </w:r>
      <w:r w:rsidR="00C51BF3">
        <w:rPr>
          <w:rFonts w:eastAsia="Cambria"/>
          <w:lang w:val="en-US"/>
        </w:rPr>
        <w:t>under social, legal, security, and</w:t>
      </w:r>
      <w:r w:rsidRPr="00362D7D">
        <w:rPr>
          <w:rFonts w:eastAsia="Cambria"/>
          <w:lang w:val="en-US"/>
        </w:rPr>
        <w:t xml:space="preserve"> executive-judicial </w:t>
      </w:r>
      <w:r w:rsidR="00C51BF3">
        <w:rPr>
          <w:rFonts w:eastAsia="Cambria"/>
          <w:lang w:val="en-US"/>
        </w:rPr>
        <w:t>headings regarding interviews with migrants and places visited are as follows:</w:t>
      </w:r>
      <w:r w:rsidR="008909DB" w:rsidRPr="00362D7D">
        <w:rPr>
          <w:rFonts w:eastAsia="Cambria"/>
          <w:lang w:val="en-US"/>
        </w:rPr>
        <w:t> </w:t>
      </w:r>
    </w:p>
    <w:p w:rsidR="002C69FD" w:rsidRPr="00362D7D" w:rsidRDefault="002C69FD" w:rsidP="00987464">
      <w:pPr>
        <w:spacing w:after="200" w:line="360" w:lineRule="auto"/>
        <w:ind w:firstLine="708"/>
        <w:jc w:val="both"/>
        <w:rPr>
          <w:lang w:val="en-US"/>
        </w:rPr>
      </w:pPr>
    </w:p>
    <w:p w:rsidR="0043017B" w:rsidRPr="00362D7D" w:rsidRDefault="00C51BF3" w:rsidP="00987464">
      <w:pPr>
        <w:spacing w:after="200" w:line="360" w:lineRule="auto"/>
        <w:ind w:firstLine="708"/>
        <w:jc w:val="both"/>
        <w:rPr>
          <w:lang w:val="en-US"/>
        </w:rPr>
      </w:pPr>
      <w:r>
        <w:rPr>
          <w:rFonts w:eastAsia="Cambria"/>
          <w:b/>
          <w:bCs/>
          <w:lang w:val="en-US"/>
        </w:rPr>
        <w:t>Legal Aspect</w:t>
      </w:r>
      <w:r w:rsidR="008909DB" w:rsidRPr="00362D7D">
        <w:rPr>
          <w:rFonts w:eastAsia="Cambria"/>
          <w:b/>
          <w:bCs/>
          <w:lang w:val="en-US"/>
        </w:rPr>
        <w:t>;</w:t>
      </w:r>
    </w:p>
    <w:p w:rsidR="0043017B" w:rsidRDefault="00B5261E" w:rsidP="00987464">
      <w:pPr>
        <w:spacing w:after="200" w:line="360" w:lineRule="auto"/>
        <w:ind w:firstLine="708"/>
        <w:jc w:val="both"/>
        <w:rPr>
          <w:rFonts w:eastAsia="Cambria"/>
          <w:lang w:val="en-US"/>
        </w:rPr>
      </w:pPr>
      <w:r>
        <w:rPr>
          <w:rFonts w:eastAsia="Cambria"/>
          <w:lang w:val="en-US"/>
        </w:rPr>
        <w:t>The displaced have nowhere to go</w:t>
      </w:r>
      <w:r w:rsidR="00C51BF3">
        <w:rPr>
          <w:rFonts w:eastAsia="Cambria"/>
          <w:lang w:val="en-US"/>
        </w:rPr>
        <w:t xml:space="preserve">. </w:t>
      </w:r>
      <w:r w:rsidR="007546AA" w:rsidRPr="000C16BC">
        <w:rPr>
          <w:rFonts w:eastAsia="Cambria"/>
          <w:lang w:val="en-US"/>
        </w:rPr>
        <w:t xml:space="preserve">They ask from the state to grant their rights. </w:t>
      </w:r>
      <w:r w:rsidR="00C51BF3" w:rsidRPr="000C16BC">
        <w:rPr>
          <w:rFonts w:eastAsia="Cambria"/>
          <w:lang w:val="en-US"/>
        </w:rPr>
        <w:t xml:space="preserve">They think that </w:t>
      </w:r>
      <w:r w:rsidR="000C16BC" w:rsidRPr="000C16BC">
        <w:rPr>
          <w:rFonts w:eastAsia="Cambria"/>
          <w:lang w:val="en-US"/>
        </w:rPr>
        <w:t>their non-identity situation is an indicator of lawlessness.</w:t>
      </w:r>
      <w:r w:rsidR="000C16BC">
        <w:rPr>
          <w:rFonts w:eastAsia="Cambria"/>
          <w:color w:val="FF6600"/>
          <w:lang w:val="en-US"/>
        </w:rPr>
        <w:t xml:space="preserve">  </w:t>
      </w:r>
      <w:r w:rsidR="00C51BF3">
        <w:rPr>
          <w:rFonts w:eastAsia="Cambria"/>
          <w:lang w:val="en-US"/>
        </w:rPr>
        <w:t xml:space="preserve">They also </w:t>
      </w:r>
      <w:r w:rsidR="00AA76CD">
        <w:rPr>
          <w:rFonts w:eastAsia="Cambria"/>
          <w:lang w:val="en-US"/>
        </w:rPr>
        <w:t xml:space="preserve">said </w:t>
      </w:r>
      <w:r w:rsidR="00C51BF3">
        <w:rPr>
          <w:rFonts w:eastAsia="Cambria"/>
          <w:lang w:val="en-US"/>
        </w:rPr>
        <w:t xml:space="preserve">that </w:t>
      </w:r>
      <w:proofErr w:type="gramStart"/>
      <w:r>
        <w:rPr>
          <w:rFonts w:eastAsia="Cambria"/>
          <w:lang w:val="en-US"/>
        </w:rPr>
        <w:t>atrocities committed against them should be tried, even by an international court</w:t>
      </w:r>
      <w:proofErr w:type="gramEnd"/>
      <w:r>
        <w:rPr>
          <w:rFonts w:eastAsia="Cambria"/>
          <w:lang w:val="en-US"/>
        </w:rPr>
        <w:t xml:space="preserve">. </w:t>
      </w:r>
    </w:p>
    <w:p w:rsidR="002C69FD" w:rsidRPr="00362D7D" w:rsidRDefault="002C69FD" w:rsidP="00987464">
      <w:pPr>
        <w:spacing w:after="200" w:line="360" w:lineRule="auto"/>
        <w:ind w:firstLine="708"/>
        <w:jc w:val="both"/>
        <w:rPr>
          <w:lang w:val="en-US"/>
        </w:rPr>
      </w:pPr>
    </w:p>
    <w:p w:rsidR="0043017B" w:rsidRPr="00362D7D" w:rsidRDefault="00C51BF3" w:rsidP="00987464">
      <w:pPr>
        <w:spacing w:after="200" w:line="360" w:lineRule="auto"/>
        <w:ind w:firstLine="708"/>
        <w:jc w:val="both"/>
        <w:rPr>
          <w:lang w:val="en-US"/>
        </w:rPr>
      </w:pPr>
      <w:r>
        <w:rPr>
          <w:rFonts w:eastAsia="Cambria"/>
          <w:b/>
          <w:bCs/>
          <w:lang w:val="en-US"/>
        </w:rPr>
        <w:t>Security Aspect</w:t>
      </w:r>
      <w:r w:rsidR="008909DB" w:rsidRPr="00362D7D">
        <w:rPr>
          <w:rFonts w:eastAsia="Cambria"/>
          <w:b/>
          <w:bCs/>
          <w:lang w:val="en-US"/>
        </w:rPr>
        <w:t>;</w:t>
      </w:r>
    </w:p>
    <w:p w:rsidR="0043017B" w:rsidRDefault="00C51BF3" w:rsidP="00987464">
      <w:pPr>
        <w:spacing w:after="200" w:line="360" w:lineRule="auto"/>
        <w:ind w:firstLine="708"/>
        <w:jc w:val="both"/>
        <w:rPr>
          <w:rFonts w:eastAsia="Cambria"/>
          <w:lang w:val="en-US"/>
        </w:rPr>
      </w:pPr>
      <w:r>
        <w:rPr>
          <w:rFonts w:eastAsia="Cambria"/>
          <w:lang w:val="en-US"/>
        </w:rPr>
        <w:t>F</w:t>
      </w:r>
      <w:r w:rsidR="008909DB" w:rsidRPr="00362D7D">
        <w:rPr>
          <w:rFonts w:eastAsia="Cambria"/>
          <w:lang w:val="en-US"/>
        </w:rPr>
        <w:t xml:space="preserve">amilies </w:t>
      </w:r>
      <w:r>
        <w:rPr>
          <w:rFonts w:eastAsia="Cambria"/>
          <w:lang w:val="en-US"/>
        </w:rPr>
        <w:t xml:space="preserve">staying in </w:t>
      </w:r>
      <w:r w:rsidR="002E6EC3">
        <w:rPr>
          <w:rFonts w:eastAsia="Cambria"/>
          <w:lang w:val="en-US"/>
        </w:rPr>
        <w:t xml:space="preserve">public areas </w:t>
      </w:r>
      <w:r w:rsidR="008909DB" w:rsidRPr="00362D7D">
        <w:rPr>
          <w:rFonts w:eastAsia="Cambria"/>
          <w:lang w:val="en-US"/>
        </w:rPr>
        <w:t xml:space="preserve">with </w:t>
      </w:r>
      <w:r w:rsidR="002E6EC3">
        <w:rPr>
          <w:rFonts w:eastAsia="Cambria"/>
          <w:lang w:val="en-US"/>
        </w:rPr>
        <w:t>their children do not want to be</w:t>
      </w:r>
      <w:r w:rsidR="008909DB" w:rsidRPr="00362D7D">
        <w:rPr>
          <w:rFonts w:eastAsia="Cambria"/>
          <w:lang w:val="en-US"/>
        </w:rPr>
        <w:t xml:space="preserve"> separated f</w:t>
      </w:r>
      <w:r w:rsidR="002E6EC3">
        <w:rPr>
          <w:rFonts w:eastAsia="Cambria"/>
          <w:lang w:val="en-US"/>
        </w:rPr>
        <w:t>rom each other.</w:t>
      </w:r>
      <w:r w:rsidR="00B5261E">
        <w:rPr>
          <w:rFonts w:eastAsia="Cambria"/>
          <w:lang w:val="en-US"/>
        </w:rPr>
        <w:t xml:space="preserve"> People remain in fear</w:t>
      </w:r>
      <w:r w:rsidR="008909DB" w:rsidRPr="00362D7D">
        <w:rPr>
          <w:rFonts w:eastAsia="Cambria"/>
          <w:lang w:val="en-US"/>
        </w:rPr>
        <w:t xml:space="preserve">. </w:t>
      </w:r>
      <w:r w:rsidR="00B5261E">
        <w:rPr>
          <w:rFonts w:eastAsia="Cambria"/>
          <w:lang w:val="en-US"/>
        </w:rPr>
        <w:t xml:space="preserve">Many </w:t>
      </w:r>
      <w:r w:rsidR="00AA76CD">
        <w:rPr>
          <w:rFonts w:eastAsia="Cambria"/>
          <w:lang w:val="en-US"/>
        </w:rPr>
        <w:t xml:space="preserve">remain in </w:t>
      </w:r>
      <w:r w:rsidR="002E6EC3">
        <w:rPr>
          <w:rFonts w:eastAsia="Cambria"/>
          <w:lang w:val="en-US"/>
        </w:rPr>
        <w:t>insecure place</w:t>
      </w:r>
      <w:r w:rsidR="00B5261E">
        <w:rPr>
          <w:rFonts w:eastAsia="Cambria"/>
          <w:lang w:val="en-US"/>
        </w:rPr>
        <w:t>s</w:t>
      </w:r>
      <w:r w:rsidR="00AA76CD">
        <w:rPr>
          <w:rFonts w:eastAsia="Cambria"/>
          <w:lang w:val="en-US"/>
        </w:rPr>
        <w:t xml:space="preserve">, exposed to possible </w:t>
      </w:r>
      <w:r w:rsidR="002E6EC3">
        <w:rPr>
          <w:rFonts w:eastAsia="Cambria"/>
          <w:lang w:val="en-US"/>
        </w:rPr>
        <w:t xml:space="preserve">attacks.  </w:t>
      </w:r>
      <w:r w:rsidR="00AA76CD">
        <w:rPr>
          <w:rFonts w:eastAsia="Cambria"/>
          <w:lang w:val="en-US"/>
        </w:rPr>
        <w:t xml:space="preserve">The displaced say that they will only be able to return to their homes once those areas are secure. </w:t>
      </w:r>
      <w:r w:rsidR="002E6EC3">
        <w:rPr>
          <w:rFonts w:eastAsia="Cambria"/>
          <w:lang w:val="en-US"/>
        </w:rPr>
        <w:t>They demand a state guarantee</w:t>
      </w:r>
      <w:r w:rsidR="00AA76CD">
        <w:rPr>
          <w:rFonts w:eastAsia="Cambria"/>
          <w:lang w:val="en-US"/>
        </w:rPr>
        <w:t xml:space="preserve"> for their safety</w:t>
      </w:r>
      <w:r w:rsidR="002E6EC3">
        <w:rPr>
          <w:rFonts w:eastAsia="Cambria"/>
          <w:lang w:val="en-US"/>
        </w:rPr>
        <w:t xml:space="preserve">. </w:t>
      </w:r>
      <w:r w:rsidR="00AA76CD">
        <w:rPr>
          <w:rFonts w:eastAsia="Cambria"/>
          <w:lang w:val="en-US"/>
        </w:rPr>
        <w:t xml:space="preserve">This was </w:t>
      </w:r>
      <w:r w:rsidR="008909DB" w:rsidRPr="00362D7D">
        <w:rPr>
          <w:rFonts w:eastAsia="Cambria"/>
          <w:lang w:val="en-US"/>
        </w:rPr>
        <w:t xml:space="preserve">very clearly stated. </w:t>
      </w:r>
    </w:p>
    <w:p w:rsidR="002C69FD" w:rsidRDefault="002C69FD" w:rsidP="00987464">
      <w:pPr>
        <w:spacing w:after="200" w:line="360" w:lineRule="auto"/>
        <w:ind w:firstLine="708"/>
        <w:jc w:val="both"/>
        <w:rPr>
          <w:lang w:val="en-US"/>
        </w:rPr>
      </w:pPr>
    </w:p>
    <w:p w:rsidR="002C69FD" w:rsidRPr="00362D7D" w:rsidRDefault="002C69FD" w:rsidP="00987464">
      <w:pPr>
        <w:spacing w:after="200" w:line="360" w:lineRule="auto"/>
        <w:ind w:firstLine="708"/>
        <w:jc w:val="both"/>
        <w:rPr>
          <w:lang w:val="en-US"/>
        </w:rPr>
      </w:pPr>
    </w:p>
    <w:p w:rsidR="0043017B" w:rsidRPr="00362D7D" w:rsidRDefault="002E6EC3" w:rsidP="00987464">
      <w:pPr>
        <w:spacing w:after="200" w:line="360" w:lineRule="auto"/>
        <w:ind w:firstLine="708"/>
        <w:jc w:val="both"/>
        <w:rPr>
          <w:lang w:val="en-US"/>
        </w:rPr>
      </w:pPr>
      <w:r>
        <w:rPr>
          <w:rFonts w:eastAsia="Cambria"/>
          <w:b/>
          <w:bCs/>
          <w:lang w:val="en-US"/>
        </w:rPr>
        <w:t>Social Aspect</w:t>
      </w:r>
      <w:r w:rsidR="008909DB" w:rsidRPr="00362D7D">
        <w:rPr>
          <w:rFonts w:eastAsia="Cambria"/>
          <w:b/>
          <w:bCs/>
          <w:lang w:val="en-US"/>
        </w:rPr>
        <w:t>;</w:t>
      </w:r>
    </w:p>
    <w:p w:rsidR="0043017B" w:rsidRPr="00362D7D" w:rsidRDefault="00AA76CD" w:rsidP="00987464">
      <w:pPr>
        <w:spacing w:after="200" w:line="360" w:lineRule="auto"/>
        <w:ind w:firstLine="708"/>
        <w:jc w:val="both"/>
        <w:rPr>
          <w:lang w:val="en-US"/>
        </w:rPr>
      </w:pPr>
      <w:r>
        <w:rPr>
          <w:rFonts w:eastAsia="Cambria"/>
          <w:lang w:val="en-US"/>
        </w:rPr>
        <w:t xml:space="preserve">People from </w:t>
      </w:r>
      <w:proofErr w:type="spellStart"/>
      <w:r>
        <w:rPr>
          <w:rFonts w:eastAsia="Cambria"/>
          <w:lang w:val="en-US"/>
        </w:rPr>
        <w:t>Max</w:t>
      </w:r>
      <w:r w:rsidR="002E6EC3">
        <w:rPr>
          <w:rFonts w:eastAsia="Cambria"/>
          <w:lang w:val="en-US"/>
        </w:rPr>
        <w:t>mur</w:t>
      </w:r>
      <w:proofErr w:type="spellEnd"/>
      <w:r w:rsidR="002E6EC3">
        <w:rPr>
          <w:rFonts w:eastAsia="Cambria"/>
          <w:lang w:val="en-US"/>
        </w:rPr>
        <w:t xml:space="preserve"> and </w:t>
      </w:r>
      <w:proofErr w:type="spellStart"/>
      <w:r w:rsidR="002E6EC3">
        <w:rPr>
          <w:rFonts w:eastAsia="Cambria"/>
          <w:lang w:val="en-US"/>
        </w:rPr>
        <w:t>Ezidis</w:t>
      </w:r>
      <w:proofErr w:type="spellEnd"/>
      <w:r>
        <w:rPr>
          <w:rFonts w:eastAsia="Cambria"/>
          <w:lang w:val="en-US"/>
        </w:rPr>
        <w:t xml:space="preserve"> now share a common </w:t>
      </w:r>
      <w:proofErr w:type="spellStart"/>
      <w:proofErr w:type="gramStart"/>
      <w:r>
        <w:rPr>
          <w:rFonts w:eastAsia="Cambria"/>
          <w:lang w:val="en-US"/>
        </w:rPr>
        <w:t>trauma</w:t>
      </w:r>
      <w:r w:rsidR="002E6EC3">
        <w:rPr>
          <w:rFonts w:eastAsia="Cambria"/>
          <w:lang w:val="en-US"/>
        </w:rPr>
        <w:t>.</w:t>
      </w:r>
      <w:r>
        <w:rPr>
          <w:rFonts w:eastAsia="Cambria"/>
          <w:lang w:val="en-US"/>
        </w:rPr>
        <w:t>Many</w:t>
      </w:r>
      <w:proofErr w:type="spellEnd"/>
      <w:proofErr w:type="gramEnd"/>
      <w:r>
        <w:rPr>
          <w:rFonts w:eastAsia="Cambria"/>
          <w:lang w:val="en-US"/>
        </w:rPr>
        <w:t xml:space="preserve"> cannot meet their daily needs. The memories</w:t>
      </w:r>
      <w:r w:rsidR="003254ED">
        <w:rPr>
          <w:rFonts w:eastAsia="Cambria"/>
          <w:lang w:val="en-US"/>
        </w:rPr>
        <w:t xml:space="preserve"> of these people interviewed</w:t>
      </w:r>
      <w:r>
        <w:rPr>
          <w:rFonts w:eastAsia="Cambria"/>
          <w:lang w:val="en-US"/>
        </w:rPr>
        <w:t>,</w:t>
      </w:r>
      <w:r w:rsidR="003254ED">
        <w:rPr>
          <w:rFonts w:eastAsia="Cambria"/>
          <w:lang w:val="en-US"/>
        </w:rPr>
        <w:t xml:space="preserve"> especially in </w:t>
      </w:r>
      <w:proofErr w:type="spellStart"/>
      <w:r w:rsidR="003254ED">
        <w:rPr>
          <w:rFonts w:eastAsia="Cambria"/>
          <w:lang w:val="en-US"/>
        </w:rPr>
        <w:t>Zaxo</w:t>
      </w:r>
      <w:proofErr w:type="spellEnd"/>
      <w:r w:rsidR="003254ED">
        <w:rPr>
          <w:rFonts w:eastAsia="Cambria"/>
          <w:lang w:val="en-US"/>
        </w:rPr>
        <w:t xml:space="preserve"> and </w:t>
      </w:r>
      <w:proofErr w:type="spellStart"/>
      <w:proofErr w:type="gramStart"/>
      <w:r w:rsidR="003254ED">
        <w:rPr>
          <w:rFonts w:eastAsia="Cambria"/>
          <w:lang w:val="en-US"/>
        </w:rPr>
        <w:t>Duhok</w:t>
      </w:r>
      <w:proofErr w:type="spellEnd"/>
      <w:r>
        <w:rPr>
          <w:rFonts w:eastAsia="Cambria"/>
          <w:lang w:val="en-US"/>
        </w:rPr>
        <w:t>,</w:t>
      </w:r>
      <w:proofErr w:type="gramEnd"/>
      <w:r>
        <w:rPr>
          <w:rFonts w:eastAsia="Cambria"/>
          <w:lang w:val="en-US"/>
        </w:rPr>
        <w:t xml:space="preserve"> is one of being exposed to socio-political genocide. They now share this experience, living</w:t>
      </w:r>
      <w:r w:rsidR="003254ED">
        <w:rPr>
          <w:rFonts w:eastAsia="Cambria"/>
          <w:lang w:val="en-US"/>
        </w:rPr>
        <w:t xml:space="preserve"> nose to nose with </w:t>
      </w:r>
      <w:r>
        <w:rPr>
          <w:rFonts w:eastAsia="Cambria"/>
          <w:lang w:val="en-US"/>
        </w:rPr>
        <w:t>death in deserts and mountains.</w:t>
      </w:r>
    </w:p>
    <w:p w:rsidR="0043017B" w:rsidRPr="00362D7D" w:rsidRDefault="003254ED" w:rsidP="00987464">
      <w:pPr>
        <w:spacing w:after="200" w:line="360" w:lineRule="auto"/>
        <w:ind w:firstLine="708"/>
        <w:jc w:val="both"/>
        <w:rPr>
          <w:lang w:val="en-US"/>
        </w:rPr>
      </w:pPr>
      <w:r>
        <w:rPr>
          <w:rFonts w:eastAsia="Cambria"/>
          <w:b/>
          <w:bCs/>
          <w:lang w:val="en-US"/>
        </w:rPr>
        <w:t>Political Aspect</w:t>
      </w:r>
      <w:r w:rsidR="008909DB" w:rsidRPr="00362D7D">
        <w:rPr>
          <w:rFonts w:eastAsia="Cambria"/>
          <w:b/>
          <w:bCs/>
          <w:lang w:val="en-US"/>
        </w:rPr>
        <w:t>;</w:t>
      </w:r>
    </w:p>
    <w:p w:rsidR="0043017B" w:rsidRPr="00362D7D" w:rsidRDefault="003254ED" w:rsidP="00987464">
      <w:pPr>
        <w:spacing w:after="200" w:line="360" w:lineRule="auto"/>
        <w:ind w:firstLine="708"/>
        <w:jc w:val="both"/>
        <w:rPr>
          <w:lang w:val="en-US"/>
        </w:rPr>
      </w:pPr>
      <w:r>
        <w:rPr>
          <w:rFonts w:eastAsia="Cambria"/>
          <w:lang w:val="en-US"/>
        </w:rPr>
        <w:t xml:space="preserve">While the </w:t>
      </w:r>
      <w:r w:rsidR="002C69FD">
        <w:rPr>
          <w:rFonts w:eastAsia="Cambria"/>
          <w:lang w:val="en-US"/>
        </w:rPr>
        <w:t xml:space="preserve">migration </w:t>
      </w:r>
      <w:r w:rsidR="00AA76CD">
        <w:rPr>
          <w:rFonts w:eastAsia="Cambria"/>
          <w:lang w:val="en-US"/>
        </w:rPr>
        <w:t xml:space="preserve">continues along </w:t>
      </w:r>
      <w:r w:rsidR="00CC204D">
        <w:rPr>
          <w:rFonts w:eastAsia="Cambria"/>
          <w:lang w:val="en-US"/>
        </w:rPr>
        <w:t xml:space="preserve">the borders, political moves of countries have also begun in this manner. Turkey has set up </w:t>
      </w:r>
      <w:r w:rsidR="00AA76CD">
        <w:rPr>
          <w:rFonts w:eastAsia="Cambria"/>
          <w:lang w:val="en-US"/>
        </w:rPr>
        <w:t xml:space="preserve">a </w:t>
      </w:r>
      <w:r w:rsidR="00CC204D">
        <w:rPr>
          <w:rFonts w:eastAsia="Cambria"/>
          <w:lang w:val="en-US"/>
        </w:rPr>
        <w:t xml:space="preserve">camp on the other side of the border in order to prevent </w:t>
      </w:r>
      <w:r w:rsidR="008909DB" w:rsidRPr="00362D7D">
        <w:rPr>
          <w:rFonts w:eastAsia="Cambria"/>
          <w:lang w:val="en-US"/>
        </w:rPr>
        <w:t xml:space="preserve">entry to the country </w:t>
      </w:r>
      <w:r w:rsidR="00CC204D">
        <w:rPr>
          <w:rFonts w:eastAsia="Cambria"/>
          <w:lang w:val="en-US"/>
        </w:rPr>
        <w:t xml:space="preserve">and decided to provide aid from here. People wait for help especially </w:t>
      </w:r>
      <w:r w:rsidR="00AA76CD">
        <w:rPr>
          <w:rFonts w:eastAsia="Cambria"/>
          <w:lang w:val="en-US"/>
        </w:rPr>
        <w:t>from the Kurdistan Regional Government of Iraq</w:t>
      </w:r>
      <w:r w:rsidR="00CC204D">
        <w:rPr>
          <w:rFonts w:eastAsia="Cambria"/>
          <w:lang w:val="en-US"/>
        </w:rPr>
        <w:t xml:space="preserve">, </w:t>
      </w:r>
      <w:r w:rsidR="00AA76CD">
        <w:rPr>
          <w:rFonts w:eastAsia="Cambria"/>
          <w:lang w:val="en-US"/>
        </w:rPr>
        <w:t>the West,</w:t>
      </w:r>
      <w:r w:rsidR="008909DB" w:rsidRPr="00362D7D">
        <w:rPr>
          <w:rFonts w:eastAsia="Cambria"/>
          <w:lang w:val="en-US"/>
        </w:rPr>
        <w:t xml:space="preserve"> and </w:t>
      </w:r>
      <w:r w:rsidR="00CC204D">
        <w:rPr>
          <w:rFonts w:eastAsia="Cambria"/>
          <w:lang w:val="en-US"/>
        </w:rPr>
        <w:t>United States. There is also considerable expectation from</w:t>
      </w:r>
      <w:r w:rsidR="000C16BC">
        <w:rPr>
          <w:rFonts w:eastAsia="Cambria"/>
          <w:lang w:val="en-US"/>
        </w:rPr>
        <w:t xml:space="preserve"> </w:t>
      </w:r>
      <w:r w:rsidR="00CC204D">
        <w:rPr>
          <w:rFonts w:eastAsia="Cambria"/>
          <w:lang w:val="en-US"/>
        </w:rPr>
        <w:t>t</w:t>
      </w:r>
      <w:r w:rsidR="008909DB" w:rsidRPr="00362D7D">
        <w:rPr>
          <w:rFonts w:eastAsia="Cambria"/>
          <w:lang w:val="en-US"/>
        </w:rPr>
        <w:t>he United</w:t>
      </w:r>
      <w:r w:rsidR="00D549BC">
        <w:rPr>
          <w:rFonts w:eastAsia="Cambria"/>
          <w:lang w:val="en-US"/>
        </w:rPr>
        <w:t xml:space="preserve"> </w:t>
      </w:r>
      <w:r w:rsidR="008909DB" w:rsidRPr="00362D7D">
        <w:rPr>
          <w:rFonts w:eastAsia="Cambria"/>
          <w:lang w:val="en-US"/>
        </w:rPr>
        <w:t>Nations</w:t>
      </w:r>
      <w:r w:rsidR="000C16BC">
        <w:rPr>
          <w:rFonts w:eastAsia="Cambria"/>
          <w:lang w:val="en-US"/>
        </w:rPr>
        <w:t xml:space="preserve"> </w:t>
      </w:r>
      <w:r w:rsidR="00CC204D">
        <w:rPr>
          <w:rFonts w:eastAsia="Cambria"/>
          <w:lang w:val="en-US"/>
        </w:rPr>
        <w:t xml:space="preserve">as well. </w:t>
      </w:r>
      <w:r w:rsidR="008909DB" w:rsidRPr="00362D7D">
        <w:rPr>
          <w:rFonts w:eastAsia="Cambria"/>
          <w:lang w:val="en-US"/>
        </w:rPr>
        <w:t xml:space="preserve">For </w:t>
      </w:r>
      <w:r w:rsidR="00D549BC" w:rsidRPr="00362D7D">
        <w:rPr>
          <w:rFonts w:eastAsia="Cambria"/>
          <w:lang w:val="en-US"/>
        </w:rPr>
        <w:t>example,</w:t>
      </w:r>
      <w:r w:rsidR="00D549BC">
        <w:rPr>
          <w:lang w:val="en-US"/>
        </w:rPr>
        <w:t xml:space="preserve"> as</w:t>
      </w:r>
      <w:r w:rsidR="00AA76CD">
        <w:rPr>
          <w:lang w:val="en-US"/>
        </w:rPr>
        <w:t xml:space="preserve"> </w:t>
      </w:r>
      <w:proofErr w:type="spellStart"/>
      <w:r w:rsidR="00AA76CD">
        <w:rPr>
          <w:lang w:val="en-US"/>
        </w:rPr>
        <w:t>Max</w:t>
      </w:r>
      <w:r w:rsidR="00CC204D">
        <w:rPr>
          <w:lang w:val="en-US"/>
        </w:rPr>
        <w:t>mur</w:t>
      </w:r>
      <w:proofErr w:type="spellEnd"/>
      <w:r w:rsidR="00CC204D">
        <w:rPr>
          <w:lang w:val="en-US"/>
        </w:rPr>
        <w:t xml:space="preserve"> is a camp recognized by UN, it has remained silent in the face of evacuating of the camp.  </w:t>
      </w:r>
    </w:p>
    <w:p w:rsidR="0043017B" w:rsidRPr="00362D7D" w:rsidRDefault="008909DB" w:rsidP="00987464">
      <w:pPr>
        <w:spacing w:after="200" w:line="360" w:lineRule="auto"/>
        <w:ind w:firstLine="708"/>
        <w:jc w:val="both"/>
        <w:rPr>
          <w:lang w:val="en-US"/>
        </w:rPr>
      </w:pPr>
      <w:r w:rsidRPr="00362D7D">
        <w:rPr>
          <w:rFonts w:eastAsia="Cambria"/>
          <w:lang w:val="en-US"/>
        </w:rPr>
        <w:t> </w:t>
      </w:r>
    </w:p>
    <w:p w:rsidR="0043017B" w:rsidRPr="00362D7D" w:rsidRDefault="00CC204D" w:rsidP="00987464">
      <w:pPr>
        <w:spacing w:after="200" w:line="360" w:lineRule="auto"/>
        <w:ind w:firstLine="708"/>
        <w:jc w:val="both"/>
        <w:rPr>
          <w:lang w:val="en-US"/>
        </w:rPr>
      </w:pPr>
      <w:r>
        <w:rPr>
          <w:rFonts w:eastAsia="Cambria"/>
          <w:b/>
          <w:bCs/>
          <w:lang w:val="en-US"/>
        </w:rPr>
        <w:t>Cultural Aspect</w:t>
      </w:r>
      <w:r w:rsidR="008909DB" w:rsidRPr="00362D7D">
        <w:rPr>
          <w:rFonts w:eastAsia="Cambria"/>
          <w:b/>
          <w:bCs/>
          <w:lang w:val="en-US"/>
        </w:rPr>
        <w:t>;</w:t>
      </w:r>
    </w:p>
    <w:p w:rsidR="0043017B" w:rsidRDefault="00AA76CD" w:rsidP="00987464">
      <w:pPr>
        <w:spacing w:after="200" w:line="360" w:lineRule="auto"/>
        <w:ind w:firstLine="708"/>
        <w:jc w:val="both"/>
        <w:rPr>
          <w:rFonts w:eastAsia="Cambria"/>
          <w:lang w:val="en-US"/>
        </w:rPr>
      </w:pPr>
      <w:r>
        <w:rPr>
          <w:rFonts w:eastAsia="Cambria"/>
          <w:lang w:val="en-US"/>
        </w:rPr>
        <w:t xml:space="preserve">One aspect of displacement is cultural erosion and </w:t>
      </w:r>
      <w:r w:rsidR="00CC204D">
        <w:rPr>
          <w:rFonts w:eastAsia="Cambria"/>
          <w:lang w:val="en-US"/>
        </w:rPr>
        <w:t xml:space="preserve">slaughter. </w:t>
      </w:r>
      <w:r>
        <w:rPr>
          <w:rFonts w:eastAsia="Cambria"/>
          <w:lang w:val="en-US"/>
        </w:rPr>
        <w:t xml:space="preserve">The </w:t>
      </w:r>
      <w:proofErr w:type="spellStart"/>
      <w:r w:rsidR="00C646FB">
        <w:rPr>
          <w:rFonts w:eastAsia="Cambria"/>
          <w:lang w:val="en-US"/>
        </w:rPr>
        <w:t>Ya</w:t>
      </w:r>
      <w:r w:rsidR="008909DB" w:rsidRPr="00362D7D">
        <w:rPr>
          <w:rFonts w:eastAsia="Cambria"/>
          <w:lang w:val="en-US"/>
        </w:rPr>
        <w:t>zidis</w:t>
      </w:r>
      <w:proofErr w:type="spellEnd"/>
      <w:r w:rsidR="00CC204D">
        <w:rPr>
          <w:lang w:val="en-US"/>
        </w:rPr>
        <w:t xml:space="preserve">’ displacement would also increase the speed of assimilation and traditional-cultural separation. These people who are far away from living their own culture in their own places are also </w:t>
      </w:r>
      <w:r w:rsidR="007778C2">
        <w:rPr>
          <w:lang w:val="en-US"/>
        </w:rPr>
        <w:t xml:space="preserve">scattered all over. </w:t>
      </w:r>
      <w:proofErr w:type="spellStart"/>
      <w:r w:rsidR="007778C2">
        <w:rPr>
          <w:rFonts w:eastAsia="Cambria"/>
          <w:lang w:val="en-US"/>
        </w:rPr>
        <w:t>Ezidis</w:t>
      </w:r>
      <w:proofErr w:type="spellEnd"/>
      <w:r w:rsidR="007778C2">
        <w:rPr>
          <w:rFonts w:eastAsia="Cambria"/>
          <w:lang w:val="en-US"/>
        </w:rPr>
        <w:t xml:space="preserve"> also warn that their beliefs might </w:t>
      </w:r>
      <w:r>
        <w:rPr>
          <w:rFonts w:eastAsia="Cambria"/>
          <w:lang w:val="en-US"/>
        </w:rPr>
        <w:t>be destroyed</w:t>
      </w:r>
      <w:r w:rsidR="007778C2">
        <w:rPr>
          <w:rFonts w:eastAsia="Cambria"/>
          <w:lang w:val="en-US"/>
        </w:rPr>
        <w:t xml:space="preserve">. </w:t>
      </w:r>
    </w:p>
    <w:p w:rsidR="002C69FD" w:rsidRPr="00362D7D" w:rsidRDefault="002C69FD" w:rsidP="00987464">
      <w:pPr>
        <w:spacing w:after="200" w:line="360" w:lineRule="auto"/>
        <w:ind w:firstLine="708"/>
        <w:jc w:val="both"/>
        <w:rPr>
          <w:lang w:val="en-US"/>
        </w:rPr>
      </w:pPr>
    </w:p>
    <w:p w:rsidR="0043017B" w:rsidRPr="00362D7D" w:rsidRDefault="008909DB" w:rsidP="00987464">
      <w:pPr>
        <w:spacing w:after="200" w:line="360" w:lineRule="auto"/>
        <w:ind w:firstLine="708"/>
        <w:jc w:val="both"/>
        <w:rPr>
          <w:lang w:val="en-US"/>
        </w:rPr>
      </w:pPr>
      <w:r w:rsidRPr="00362D7D">
        <w:rPr>
          <w:rFonts w:eastAsia="Cambria"/>
          <w:lang w:val="en-US"/>
        </w:rPr>
        <w:t> </w:t>
      </w:r>
      <w:r w:rsidR="000E52EA">
        <w:rPr>
          <w:rFonts w:eastAsia="Cambria"/>
          <w:b/>
          <w:bCs/>
          <w:lang w:val="en-US"/>
        </w:rPr>
        <w:t xml:space="preserve">Conclusion: </w:t>
      </w:r>
    </w:p>
    <w:p w:rsidR="00957D83" w:rsidRDefault="00C646FB" w:rsidP="00987464">
      <w:pPr>
        <w:spacing w:after="200" w:line="360" w:lineRule="auto"/>
        <w:ind w:firstLine="709"/>
        <w:jc w:val="both"/>
        <w:rPr>
          <w:rFonts w:eastAsia="Cambria"/>
          <w:shd w:val="clear" w:color="auto" w:fill="FFFFFF"/>
          <w:lang w:val="en-US"/>
        </w:rPr>
      </w:pPr>
      <w:proofErr w:type="spellStart"/>
      <w:r>
        <w:rPr>
          <w:rFonts w:eastAsia="Cambria"/>
          <w:shd w:val="clear" w:color="auto" w:fill="FFFFFF"/>
          <w:lang w:val="en-US"/>
        </w:rPr>
        <w:t>Ya</w:t>
      </w:r>
      <w:r w:rsidR="00957D83" w:rsidRPr="000C16BC">
        <w:rPr>
          <w:rFonts w:eastAsia="Cambria"/>
          <w:shd w:val="clear" w:color="auto" w:fill="FFFFFF"/>
          <w:lang w:val="en-US"/>
        </w:rPr>
        <w:t>zidis</w:t>
      </w:r>
      <w:proofErr w:type="spellEnd"/>
      <w:r w:rsidR="000C16BC">
        <w:rPr>
          <w:rFonts w:eastAsia="Cambria"/>
          <w:shd w:val="clear" w:color="auto" w:fill="FFFFFF"/>
          <w:lang w:val="en-US"/>
        </w:rPr>
        <w:t xml:space="preserve"> </w:t>
      </w:r>
      <w:r w:rsidR="00F470BB" w:rsidRPr="000C16BC">
        <w:rPr>
          <w:rFonts w:eastAsia="Cambria"/>
          <w:shd w:val="clear" w:color="auto" w:fill="FFFFFF"/>
          <w:lang w:val="en-US"/>
        </w:rPr>
        <w:t>are exposed to g</w:t>
      </w:r>
      <w:r w:rsidR="000E52EA" w:rsidRPr="000C16BC">
        <w:rPr>
          <w:rFonts w:eastAsia="Cambria"/>
          <w:shd w:val="clear" w:color="auto" w:fill="FFFFFF"/>
          <w:lang w:val="en-US"/>
        </w:rPr>
        <w:t xml:space="preserve">enocide before everyone’s eyes at a time when </w:t>
      </w:r>
      <w:r w:rsidR="00957D83" w:rsidRPr="000C16BC">
        <w:rPr>
          <w:rFonts w:eastAsia="Cambria"/>
          <w:shd w:val="clear" w:color="auto" w:fill="FFFFFF"/>
          <w:lang w:val="en-US"/>
        </w:rPr>
        <w:t xml:space="preserve">different beliefs being the symbol of peace in the Middle East are intended to be poisoned by nationalist </w:t>
      </w:r>
      <w:proofErr w:type="spellStart"/>
      <w:proofErr w:type="gramStart"/>
      <w:r w:rsidR="00957D83" w:rsidRPr="000C16BC">
        <w:rPr>
          <w:rFonts w:eastAsia="Cambria"/>
          <w:shd w:val="clear" w:color="auto" w:fill="FFFFFF"/>
          <w:lang w:val="en-US"/>
        </w:rPr>
        <w:t>diseases</w:t>
      </w:r>
      <w:r w:rsidR="00F470BB" w:rsidRPr="000C16BC">
        <w:rPr>
          <w:rFonts w:eastAsia="Cambria"/>
          <w:shd w:val="clear" w:color="auto" w:fill="FFFFFF"/>
          <w:lang w:val="en-US"/>
        </w:rPr>
        <w:t>.</w:t>
      </w:r>
      <w:r w:rsidR="00D3216B">
        <w:rPr>
          <w:rFonts w:eastAsia="Cambria"/>
          <w:shd w:val="clear" w:color="auto" w:fill="FFFFFF"/>
          <w:lang w:val="en-US"/>
        </w:rPr>
        <w:t>These</w:t>
      </w:r>
      <w:proofErr w:type="spellEnd"/>
      <w:proofErr w:type="gramEnd"/>
      <w:r w:rsidR="00D3216B">
        <w:rPr>
          <w:rFonts w:eastAsia="Cambria"/>
          <w:shd w:val="clear" w:color="auto" w:fill="FFFFFF"/>
          <w:lang w:val="en-US"/>
        </w:rPr>
        <w:t xml:space="preserve"> people, </w:t>
      </w:r>
      <w:r w:rsidR="002C69FD">
        <w:rPr>
          <w:rFonts w:eastAsia="Cambria"/>
          <w:shd w:val="clear" w:color="auto" w:fill="FFFFFF"/>
          <w:lang w:val="en-US"/>
        </w:rPr>
        <w:t>who</w:t>
      </w:r>
      <w:r w:rsidR="00F470BB">
        <w:rPr>
          <w:rFonts w:eastAsia="Cambria"/>
          <w:shd w:val="clear" w:color="auto" w:fill="FFFFFF"/>
          <w:lang w:val="en-US"/>
        </w:rPr>
        <w:t xml:space="preserve"> are principally lovers of all creations of human and </w:t>
      </w:r>
      <w:r w:rsidR="002C69FD">
        <w:rPr>
          <w:rFonts w:eastAsia="Cambria"/>
          <w:shd w:val="clear" w:color="auto" w:fill="FFFFFF"/>
          <w:lang w:val="en-US"/>
        </w:rPr>
        <w:t>nature are</w:t>
      </w:r>
      <w:r w:rsidR="00F470BB">
        <w:rPr>
          <w:rFonts w:eastAsia="Cambria"/>
          <w:shd w:val="clear" w:color="auto" w:fill="FFFFFF"/>
          <w:lang w:val="en-US"/>
        </w:rPr>
        <w:t xml:space="preserve"> now being killed with severe bru</w:t>
      </w:r>
      <w:r>
        <w:rPr>
          <w:rFonts w:eastAsia="Cambria"/>
          <w:shd w:val="clear" w:color="auto" w:fill="FFFFFF"/>
          <w:lang w:val="en-US"/>
        </w:rPr>
        <w:t xml:space="preserve">tality. In a historical irony, </w:t>
      </w:r>
      <w:proofErr w:type="spellStart"/>
      <w:r>
        <w:rPr>
          <w:rFonts w:eastAsia="Cambria"/>
          <w:shd w:val="clear" w:color="auto" w:fill="FFFFFF"/>
          <w:lang w:val="en-US"/>
        </w:rPr>
        <w:t>Ya</w:t>
      </w:r>
      <w:r w:rsidR="00F470BB">
        <w:rPr>
          <w:rFonts w:eastAsia="Cambria"/>
          <w:shd w:val="clear" w:color="auto" w:fill="FFFFFF"/>
          <w:lang w:val="en-US"/>
        </w:rPr>
        <w:t>zidis</w:t>
      </w:r>
      <w:proofErr w:type="spellEnd"/>
      <w:r w:rsidR="00F470BB">
        <w:rPr>
          <w:rFonts w:eastAsia="Cambria"/>
          <w:shd w:val="clear" w:color="auto" w:fill="FFFFFF"/>
          <w:lang w:val="en-US"/>
        </w:rPr>
        <w:t xml:space="preserve"> are now dying of thirst and fatigue under the sun and in a condition being far away from their small fire burning at their grave. </w:t>
      </w:r>
    </w:p>
    <w:p w:rsidR="005B57A8" w:rsidRDefault="005B57A8" w:rsidP="00987464">
      <w:pPr>
        <w:spacing w:after="200" w:line="360" w:lineRule="auto"/>
        <w:ind w:firstLine="708"/>
        <w:jc w:val="both"/>
        <w:rPr>
          <w:rFonts w:eastAsia="Cambria"/>
          <w:lang w:val="en-US"/>
        </w:rPr>
      </w:pPr>
      <w:r>
        <w:rPr>
          <w:rFonts w:eastAsia="Cambria"/>
          <w:lang w:val="en-US"/>
        </w:rPr>
        <w:t xml:space="preserve">International support should be carried </w:t>
      </w:r>
      <w:r w:rsidR="002C69FD">
        <w:rPr>
          <w:rFonts w:eastAsia="Cambria"/>
          <w:lang w:val="en-US"/>
        </w:rPr>
        <w:t>out systematically</w:t>
      </w:r>
      <w:r>
        <w:rPr>
          <w:rFonts w:eastAsia="Cambria"/>
          <w:lang w:val="en-US"/>
        </w:rPr>
        <w:t xml:space="preserve"> in order to continuously meet the minimum needs of the people and to host some of the refugees coming from surrounding cities to the n</w:t>
      </w:r>
      <w:r w:rsidR="00D3216B">
        <w:rPr>
          <w:rFonts w:eastAsia="Cambria"/>
          <w:lang w:val="en-US"/>
        </w:rPr>
        <w:t xml:space="preserve">orth and the people from </w:t>
      </w:r>
      <w:proofErr w:type="spellStart"/>
      <w:r w:rsidR="00D3216B">
        <w:rPr>
          <w:rFonts w:eastAsia="Cambria"/>
          <w:lang w:val="en-US"/>
        </w:rPr>
        <w:t>Sincar</w:t>
      </w:r>
      <w:proofErr w:type="spellEnd"/>
      <w:r w:rsidR="00D3216B">
        <w:rPr>
          <w:rFonts w:eastAsia="Cambria"/>
          <w:lang w:val="en-US"/>
        </w:rPr>
        <w:t xml:space="preserve">. </w:t>
      </w:r>
      <w:r>
        <w:rPr>
          <w:rFonts w:eastAsia="Cambria"/>
          <w:lang w:val="en-US"/>
        </w:rPr>
        <w:t xml:space="preserve">We urge </w:t>
      </w:r>
      <w:r w:rsidR="00D3216B">
        <w:rPr>
          <w:rFonts w:eastAsia="Cambria"/>
          <w:lang w:val="en-US"/>
        </w:rPr>
        <w:t xml:space="preserve">the </w:t>
      </w:r>
      <w:r w:rsidR="008909DB" w:rsidRPr="00362D7D">
        <w:rPr>
          <w:rFonts w:eastAsia="Cambria"/>
          <w:lang w:val="en-US"/>
        </w:rPr>
        <w:t xml:space="preserve">international </w:t>
      </w:r>
      <w:proofErr w:type="spellStart"/>
      <w:r w:rsidR="008909DB" w:rsidRPr="00362D7D">
        <w:rPr>
          <w:rFonts w:eastAsia="Cambria"/>
          <w:lang w:val="en-US"/>
        </w:rPr>
        <w:t>community</w:t>
      </w:r>
      <w:proofErr w:type="gramStart"/>
      <w:r>
        <w:rPr>
          <w:rFonts w:eastAsia="Cambria"/>
          <w:lang w:val="en-US"/>
        </w:rPr>
        <w:t>,</w:t>
      </w:r>
      <w:r w:rsidRPr="00362D7D">
        <w:rPr>
          <w:rFonts w:eastAsia="Cambria"/>
          <w:lang w:val="en-US"/>
        </w:rPr>
        <w:t>competent</w:t>
      </w:r>
      <w:proofErr w:type="spellEnd"/>
      <w:proofErr w:type="gramEnd"/>
      <w:r w:rsidRPr="00362D7D">
        <w:rPr>
          <w:rFonts w:eastAsia="Cambria"/>
          <w:lang w:val="en-US"/>
        </w:rPr>
        <w:t xml:space="preserve"> authorities</w:t>
      </w:r>
      <w:r>
        <w:rPr>
          <w:rFonts w:eastAsia="Cambria"/>
          <w:lang w:val="en-US"/>
        </w:rPr>
        <w:t xml:space="preserve"> </w:t>
      </w:r>
      <w:proofErr w:type="spellStart"/>
      <w:r>
        <w:rPr>
          <w:rFonts w:eastAsia="Cambria"/>
          <w:lang w:val="en-US"/>
        </w:rPr>
        <w:t>andgovernments</w:t>
      </w:r>
      <w:proofErr w:type="spellEnd"/>
      <w:r>
        <w:rPr>
          <w:rFonts w:eastAsia="Cambria"/>
          <w:lang w:val="en-US"/>
        </w:rPr>
        <w:t xml:space="preserve"> to take into consideration our report in the light of the information given by our delegation. </w:t>
      </w:r>
    </w:p>
    <w:p w:rsidR="002C69FD" w:rsidRDefault="002C69FD" w:rsidP="00987464">
      <w:pPr>
        <w:spacing w:after="200" w:line="360" w:lineRule="auto"/>
        <w:ind w:firstLine="708"/>
        <w:jc w:val="both"/>
        <w:rPr>
          <w:rFonts w:eastAsia="Cambria"/>
          <w:lang w:val="en-US"/>
        </w:rPr>
      </w:pPr>
    </w:p>
    <w:p w:rsidR="005B57A8" w:rsidRPr="005B57A8" w:rsidRDefault="005B57A8" w:rsidP="00987464">
      <w:pPr>
        <w:spacing w:after="200" w:line="360" w:lineRule="auto"/>
        <w:ind w:firstLine="708"/>
        <w:jc w:val="both"/>
        <w:rPr>
          <w:b/>
          <w:lang w:val="en-US"/>
        </w:rPr>
      </w:pPr>
      <w:r w:rsidRPr="005B57A8">
        <w:rPr>
          <w:rFonts w:eastAsia="Cambria"/>
          <w:b/>
          <w:lang w:val="en-US"/>
        </w:rPr>
        <w:t xml:space="preserve">RECOMMENDATIONS </w:t>
      </w:r>
    </w:p>
    <w:p w:rsidR="0043017B" w:rsidRPr="00362D7D" w:rsidRDefault="005B57A8" w:rsidP="00987464">
      <w:pPr>
        <w:spacing w:after="200" w:line="360" w:lineRule="auto"/>
        <w:ind w:firstLine="708"/>
        <w:jc w:val="both"/>
        <w:rPr>
          <w:lang w:val="en-US"/>
        </w:rPr>
      </w:pPr>
      <w:r>
        <w:rPr>
          <w:rFonts w:eastAsia="Cambria"/>
          <w:shd w:val="clear" w:color="auto" w:fill="FFFFFF"/>
          <w:lang w:val="en-US"/>
        </w:rPr>
        <w:t xml:space="preserve">Truth is decaying in the Middle </w:t>
      </w:r>
      <w:proofErr w:type="spellStart"/>
      <w:r>
        <w:rPr>
          <w:rFonts w:eastAsia="Cambria"/>
          <w:shd w:val="clear" w:color="auto" w:fill="FFFFFF"/>
          <w:lang w:val="en-US"/>
        </w:rPr>
        <w:t>East.</w:t>
      </w:r>
      <w:r w:rsidR="008909DB" w:rsidRPr="00362D7D">
        <w:rPr>
          <w:rFonts w:eastAsia="Cambria"/>
          <w:lang w:val="en-US"/>
        </w:rPr>
        <w:t>The</w:t>
      </w:r>
      <w:proofErr w:type="spellEnd"/>
      <w:r w:rsidR="008909DB" w:rsidRPr="00362D7D">
        <w:rPr>
          <w:rFonts w:eastAsia="Cambria"/>
          <w:lang w:val="en-US"/>
        </w:rPr>
        <w:t xml:space="preserve"> genocide against the people</w:t>
      </w:r>
      <w:r w:rsidR="001C5A79">
        <w:rPr>
          <w:rFonts w:eastAsia="Cambria"/>
          <w:lang w:val="en-US"/>
        </w:rPr>
        <w:t>s living in the Middle East has a nation-state character</w:t>
      </w:r>
      <w:r w:rsidR="008909DB" w:rsidRPr="00362D7D">
        <w:rPr>
          <w:rFonts w:eastAsia="Cambria"/>
          <w:lang w:val="en-US"/>
        </w:rPr>
        <w:t xml:space="preserve">. </w:t>
      </w:r>
      <w:r w:rsidR="001C5A79">
        <w:rPr>
          <w:rFonts w:eastAsia="Cambria"/>
          <w:lang w:val="en-US"/>
        </w:rPr>
        <w:t xml:space="preserve">It is clear that a </w:t>
      </w:r>
      <w:r w:rsidR="001C5A79" w:rsidRPr="00362D7D">
        <w:rPr>
          <w:rFonts w:eastAsia="Cambria"/>
          <w:lang w:val="en-US"/>
        </w:rPr>
        <w:t>national</w:t>
      </w:r>
      <w:r w:rsidR="000C16BC">
        <w:rPr>
          <w:rFonts w:eastAsia="Cambria"/>
          <w:lang w:val="en-US"/>
        </w:rPr>
        <w:t xml:space="preserve"> </w:t>
      </w:r>
      <w:r w:rsidR="001C5A79" w:rsidRPr="00362D7D">
        <w:rPr>
          <w:rFonts w:eastAsia="Cambria"/>
          <w:lang w:val="en-US"/>
        </w:rPr>
        <w:t xml:space="preserve">homogeneous </w:t>
      </w:r>
      <w:proofErr w:type="gramStart"/>
      <w:r w:rsidR="001C5A79" w:rsidRPr="00362D7D">
        <w:rPr>
          <w:rFonts w:eastAsia="Cambria"/>
          <w:lang w:val="en-US"/>
        </w:rPr>
        <w:t xml:space="preserve">society </w:t>
      </w:r>
      <w:r w:rsidR="001C5A79">
        <w:rPr>
          <w:rFonts w:eastAsia="Cambria"/>
          <w:lang w:val="en-US"/>
        </w:rPr>
        <w:t>which is intended to be created by this nation-state hegemony at the expense of the destruction of everything</w:t>
      </w:r>
      <w:proofErr w:type="gramEnd"/>
      <w:r w:rsidR="001C5A79">
        <w:rPr>
          <w:rFonts w:eastAsia="Cambria"/>
          <w:lang w:val="en-US"/>
        </w:rPr>
        <w:t xml:space="preserve"> brings disaster for peoples. It is also accepted that the biggest disaster for a society is to lose the power of thinking and action for itself.  </w:t>
      </w:r>
    </w:p>
    <w:p w:rsidR="0043017B" w:rsidRPr="00362D7D" w:rsidRDefault="008909DB" w:rsidP="002C69FD">
      <w:pPr>
        <w:spacing w:after="200" w:line="360" w:lineRule="auto"/>
        <w:ind w:firstLine="708"/>
        <w:jc w:val="both"/>
        <w:rPr>
          <w:lang w:val="en-US"/>
        </w:rPr>
      </w:pPr>
      <w:r w:rsidRPr="00362D7D">
        <w:rPr>
          <w:rFonts w:eastAsia="Cambria"/>
          <w:lang w:val="en-US"/>
        </w:rPr>
        <w:t>In this context</w:t>
      </w:r>
      <w:r w:rsidR="001C5A79">
        <w:rPr>
          <w:rFonts w:eastAsia="Cambria"/>
          <w:lang w:val="en-US"/>
        </w:rPr>
        <w:t xml:space="preserve">, the thesis of democratic nation realized </w:t>
      </w:r>
      <w:r w:rsidR="002C69FD">
        <w:rPr>
          <w:rFonts w:eastAsia="Cambria"/>
          <w:lang w:val="en-US"/>
        </w:rPr>
        <w:t xml:space="preserve">in </w:t>
      </w:r>
      <w:proofErr w:type="spellStart"/>
      <w:r w:rsidR="002C69FD" w:rsidRPr="00362D7D">
        <w:rPr>
          <w:rFonts w:eastAsia="Cambria"/>
          <w:lang w:val="en-US"/>
        </w:rPr>
        <w:t>Rojava</w:t>
      </w:r>
      <w:r w:rsidR="001C5A79">
        <w:rPr>
          <w:lang w:val="en-US"/>
        </w:rPr>
        <w:t>is</w:t>
      </w:r>
      <w:proofErr w:type="spellEnd"/>
      <w:r w:rsidR="001C5A79">
        <w:rPr>
          <w:lang w:val="en-US"/>
        </w:rPr>
        <w:t xml:space="preserve"> an antidote for diseases arising in the Middle East. </w:t>
      </w:r>
      <w:r w:rsidR="001C5A79">
        <w:rPr>
          <w:rFonts w:eastAsia="Cambria"/>
          <w:lang w:val="en-US"/>
        </w:rPr>
        <w:t>It is a protection for fragmented truth</w:t>
      </w:r>
      <w:r w:rsidRPr="00362D7D">
        <w:rPr>
          <w:rFonts w:eastAsia="Cambria"/>
          <w:lang w:val="en-US"/>
        </w:rPr>
        <w:t xml:space="preserve">. </w:t>
      </w:r>
      <w:r w:rsidR="001C5A79">
        <w:rPr>
          <w:rFonts w:eastAsia="Cambria"/>
          <w:lang w:val="en-US"/>
        </w:rPr>
        <w:t xml:space="preserve">It is a solution model especially for oppressed people and all the people taking refuge in </w:t>
      </w:r>
      <w:proofErr w:type="spellStart"/>
      <w:r w:rsidRPr="00362D7D">
        <w:rPr>
          <w:rFonts w:eastAsia="Cambria"/>
          <w:lang w:val="en-US"/>
        </w:rPr>
        <w:t>Mesopotamia</w:t>
      </w:r>
      <w:r w:rsidR="001C5A79">
        <w:rPr>
          <w:rFonts w:eastAsia="Cambria"/>
          <w:lang w:val="en-US"/>
        </w:rPr>
        <w:t>.</w:t>
      </w:r>
      <w:r w:rsidR="00BD5AAF">
        <w:rPr>
          <w:rFonts w:eastAsia="Cambria"/>
          <w:lang w:val="en-US"/>
        </w:rPr>
        <w:t>It</w:t>
      </w:r>
      <w:proofErr w:type="spellEnd"/>
      <w:r w:rsidR="00BD5AAF">
        <w:rPr>
          <w:rFonts w:eastAsia="Cambria"/>
          <w:lang w:val="en-US"/>
        </w:rPr>
        <w:t xml:space="preserve"> is for sociality, coexistence, peace and</w:t>
      </w:r>
      <w:r w:rsidRPr="00362D7D">
        <w:rPr>
          <w:rFonts w:eastAsia="Cambria"/>
          <w:lang w:val="en-US"/>
        </w:rPr>
        <w:t xml:space="preserve"> future.</w:t>
      </w:r>
      <w:r w:rsidR="00471B0D">
        <w:rPr>
          <w:rFonts w:eastAsia="Cambria"/>
          <w:lang w:val="en-US"/>
        </w:rPr>
        <w:t xml:space="preserve"> In this manner</w:t>
      </w:r>
      <w:r w:rsidR="00BD5AAF">
        <w:rPr>
          <w:rFonts w:eastAsia="Cambria"/>
          <w:lang w:val="en-US"/>
        </w:rPr>
        <w:t>:</w:t>
      </w:r>
      <w:r w:rsidRPr="00362D7D">
        <w:rPr>
          <w:rFonts w:eastAsia="Cambria"/>
          <w:lang w:val="en-US"/>
        </w:rPr>
        <w:t> </w:t>
      </w:r>
    </w:p>
    <w:p w:rsidR="0043017B" w:rsidRPr="00CA3319" w:rsidRDefault="00471B0D" w:rsidP="00987464">
      <w:pPr>
        <w:pStyle w:val="ListParagraph"/>
        <w:numPr>
          <w:ilvl w:val="0"/>
          <w:numId w:val="3"/>
        </w:numPr>
        <w:spacing w:before="100" w:line="360" w:lineRule="auto"/>
        <w:ind w:right="204"/>
        <w:jc w:val="both"/>
        <w:rPr>
          <w:color w:val="FF6600"/>
          <w:lang w:val="en-US"/>
        </w:rPr>
      </w:pPr>
      <w:r w:rsidRPr="00CA3319">
        <w:rPr>
          <w:lang w:val="en-US"/>
        </w:rPr>
        <w:t>We urge especially</w:t>
      </w:r>
      <w:r w:rsidR="00BD5AAF" w:rsidRPr="00CA3319">
        <w:rPr>
          <w:lang w:val="en-US"/>
        </w:rPr>
        <w:t xml:space="preserve"> United Nations and other supranational political organizations, to </w:t>
      </w:r>
      <w:r w:rsidRPr="00CA3319">
        <w:rPr>
          <w:lang w:val="en-US"/>
        </w:rPr>
        <w:t>take decisions to recognize at the international and national platforms the</w:t>
      </w:r>
      <w:r w:rsidR="00BD5AAF" w:rsidRPr="00CA3319">
        <w:rPr>
          <w:lang w:val="en-US"/>
        </w:rPr>
        <w:t xml:space="preserve"> </w:t>
      </w:r>
      <w:r w:rsidR="00CA3319">
        <w:rPr>
          <w:lang w:val="en-US"/>
        </w:rPr>
        <w:t xml:space="preserve">massacre realized in </w:t>
      </w:r>
      <w:proofErr w:type="spellStart"/>
      <w:r w:rsidR="00CA3319">
        <w:rPr>
          <w:lang w:val="en-US"/>
        </w:rPr>
        <w:t>Sincar</w:t>
      </w:r>
      <w:proofErr w:type="spellEnd"/>
      <w:r w:rsidR="00CA3319">
        <w:rPr>
          <w:lang w:val="en-US"/>
        </w:rPr>
        <w:t xml:space="preserve"> as </w:t>
      </w:r>
      <w:proofErr w:type="gramStart"/>
      <w:r w:rsidR="00CA3319">
        <w:rPr>
          <w:lang w:val="en-US"/>
        </w:rPr>
        <w:t>a genocide</w:t>
      </w:r>
      <w:proofErr w:type="gramEnd"/>
      <w:r w:rsidR="00CA3319">
        <w:rPr>
          <w:lang w:val="en-US"/>
        </w:rPr>
        <w:t>.</w:t>
      </w:r>
    </w:p>
    <w:p w:rsidR="00BD5AAF" w:rsidRPr="00471B0D" w:rsidRDefault="00BD5AAF" w:rsidP="00987464">
      <w:pPr>
        <w:pStyle w:val="ListParagraph"/>
        <w:numPr>
          <w:ilvl w:val="0"/>
          <w:numId w:val="3"/>
        </w:numPr>
        <w:spacing w:line="360" w:lineRule="auto"/>
        <w:jc w:val="both"/>
        <w:rPr>
          <w:lang w:val="en-US"/>
        </w:rPr>
      </w:pPr>
      <w:r w:rsidRPr="00CA3319">
        <w:rPr>
          <w:lang w:val="en-US"/>
        </w:rPr>
        <w:lastRenderedPageBreak/>
        <w:t>International Criminal Court to start proceedings for the trial of the governments and public institutions whose support to ISIS has been proved</w:t>
      </w:r>
    </w:p>
    <w:p w:rsidR="0043017B" w:rsidRPr="00471B0D" w:rsidRDefault="00C45732" w:rsidP="00987464">
      <w:pPr>
        <w:pStyle w:val="ListParagraph"/>
        <w:numPr>
          <w:ilvl w:val="0"/>
          <w:numId w:val="3"/>
        </w:numPr>
        <w:spacing w:line="360" w:lineRule="auto"/>
        <w:jc w:val="both"/>
        <w:rPr>
          <w:lang w:val="en-US"/>
        </w:rPr>
      </w:pPr>
      <w:r w:rsidRPr="00471B0D">
        <w:rPr>
          <w:lang w:val="en-US"/>
        </w:rPr>
        <w:t>We call for</w:t>
      </w:r>
      <w:r w:rsidR="008909DB" w:rsidRPr="00471B0D">
        <w:rPr>
          <w:lang w:val="en-US"/>
        </w:rPr>
        <w:t> </w:t>
      </w:r>
      <w:r w:rsidRPr="00471B0D">
        <w:rPr>
          <w:rFonts w:eastAsia="Cambria"/>
          <w:lang w:val="en-US"/>
        </w:rPr>
        <w:t>all supranational institutions,</w:t>
      </w:r>
      <w:r w:rsidRPr="00471B0D">
        <w:rPr>
          <w:lang w:val="en-US"/>
        </w:rPr>
        <w:t> especially the</w:t>
      </w:r>
      <w:r w:rsidR="008909DB" w:rsidRPr="00471B0D">
        <w:rPr>
          <w:rFonts w:eastAsia="Cambria"/>
          <w:lang w:val="en-US"/>
        </w:rPr>
        <w:t xml:space="preserve"> UN and the </w:t>
      </w:r>
      <w:r w:rsidRPr="00471B0D">
        <w:rPr>
          <w:rFonts w:eastAsia="Cambria"/>
          <w:lang w:val="en-US"/>
        </w:rPr>
        <w:t>Organization for</w:t>
      </w:r>
      <w:r w:rsidR="008909DB" w:rsidRPr="00471B0D">
        <w:rPr>
          <w:rFonts w:eastAsia="Cambria"/>
          <w:lang w:val="en-US"/>
        </w:rPr>
        <w:t xml:space="preserve"> Security and Cooperation</w:t>
      </w:r>
      <w:r w:rsidRPr="00471B0D">
        <w:rPr>
          <w:rFonts w:eastAsia="Cambria"/>
          <w:lang w:val="en-US"/>
        </w:rPr>
        <w:t xml:space="preserve"> in Europe</w:t>
      </w:r>
      <w:r w:rsidR="008909DB" w:rsidRPr="00471B0D">
        <w:rPr>
          <w:rFonts w:eastAsia="Cambria"/>
          <w:lang w:val="en-US"/>
        </w:rPr>
        <w:t xml:space="preserve"> (OSCE), </w:t>
      </w:r>
      <w:r w:rsidRPr="00471B0D">
        <w:rPr>
          <w:rFonts w:eastAsia="Cambria"/>
          <w:lang w:val="en-US"/>
        </w:rPr>
        <w:t xml:space="preserve">to create a summit against </w:t>
      </w:r>
      <w:proofErr w:type="gramStart"/>
      <w:r w:rsidRPr="00471B0D">
        <w:rPr>
          <w:rFonts w:eastAsia="Cambria"/>
          <w:lang w:val="en-US"/>
        </w:rPr>
        <w:t>ISIS which is a great threat for humanity</w:t>
      </w:r>
      <w:proofErr w:type="gramEnd"/>
      <w:r w:rsidRPr="00471B0D">
        <w:rPr>
          <w:rFonts w:eastAsia="Cambria"/>
          <w:lang w:val="en-US"/>
        </w:rPr>
        <w:t xml:space="preserve"> and to be in cooperation with Joint Kurdish Front struggling against ISIS. </w:t>
      </w:r>
    </w:p>
    <w:p w:rsidR="00C45732" w:rsidRPr="00471B0D" w:rsidRDefault="00C45732" w:rsidP="00987464">
      <w:pPr>
        <w:pStyle w:val="ListParagraph"/>
        <w:numPr>
          <w:ilvl w:val="0"/>
          <w:numId w:val="3"/>
        </w:numPr>
        <w:spacing w:line="360" w:lineRule="auto"/>
        <w:jc w:val="both"/>
        <w:rPr>
          <w:rFonts w:eastAsia="Cambria"/>
          <w:lang w:val="en-US"/>
        </w:rPr>
      </w:pPr>
      <w:r w:rsidRPr="00471B0D">
        <w:rPr>
          <w:rFonts w:eastAsia="Cambria"/>
          <w:lang w:val="en-US"/>
        </w:rPr>
        <w:t xml:space="preserve">The United Nations has committed crime by remaining silent against brutal attack and </w:t>
      </w:r>
      <w:r w:rsidR="002C69FD">
        <w:rPr>
          <w:rFonts w:eastAsia="Cambria"/>
          <w:lang w:val="en-US"/>
        </w:rPr>
        <w:t xml:space="preserve">destruction attempts against </w:t>
      </w:r>
      <w:proofErr w:type="spellStart"/>
      <w:r w:rsidR="002C69FD">
        <w:rPr>
          <w:rFonts w:eastAsia="Cambria"/>
          <w:lang w:val="en-US"/>
        </w:rPr>
        <w:t>Max</w:t>
      </w:r>
      <w:r w:rsidRPr="00471B0D">
        <w:rPr>
          <w:rFonts w:eastAsia="Cambria"/>
          <w:lang w:val="en-US"/>
        </w:rPr>
        <w:t>mu</w:t>
      </w:r>
      <w:r w:rsidR="00CA3319">
        <w:rPr>
          <w:rFonts w:eastAsia="Cambria"/>
          <w:lang w:val="en-US"/>
        </w:rPr>
        <w:t>r</w:t>
      </w:r>
      <w:proofErr w:type="spellEnd"/>
      <w:r w:rsidR="00CA3319">
        <w:rPr>
          <w:rFonts w:eastAsia="Cambria"/>
          <w:lang w:val="en-US"/>
        </w:rPr>
        <w:t xml:space="preserve"> </w:t>
      </w:r>
      <w:proofErr w:type="gramStart"/>
      <w:r w:rsidRPr="00471B0D">
        <w:rPr>
          <w:rFonts w:eastAsia="Cambria"/>
          <w:lang w:val="en-US"/>
        </w:rPr>
        <w:t>camp which</w:t>
      </w:r>
      <w:proofErr w:type="gramEnd"/>
      <w:r w:rsidRPr="00471B0D">
        <w:rPr>
          <w:rFonts w:eastAsia="Cambria"/>
          <w:lang w:val="en-US"/>
        </w:rPr>
        <w:t xml:space="preserve"> is under the supervision of UN. </w:t>
      </w:r>
    </w:p>
    <w:p w:rsidR="0043017B" w:rsidRPr="00471B0D" w:rsidRDefault="00C45732" w:rsidP="00987464">
      <w:pPr>
        <w:pStyle w:val="ListParagraph"/>
        <w:numPr>
          <w:ilvl w:val="0"/>
          <w:numId w:val="3"/>
        </w:numPr>
        <w:spacing w:line="360" w:lineRule="auto"/>
        <w:jc w:val="both"/>
        <w:rPr>
          <w:rFonts w:eastAsia="Cambria"/>
          <w:lang w:val="en-US"/>
        </w:rPr>
      </w:pPr>
      <w:r w:rsidRPr="00471B0D">
        <w:rPr>
          <w:lang w:val="en-US"/>
        </w:rPr>
        <w:t xml:space="preserve">Opening of representative offices of </w:t>
      </w:r>
      <w:r w:rsidR="008909DB" w:rsidRPr="00471B0D">
        <w:rPr>
          <w:rFonts w:eastAsia="Cambria"/>
          <w:lang w:val="en-US"/>
        </w:rPr>
        <w:t xml:space="preserve">United Nations, European Union and other supranational political institutions, and governments </w:t>
      </w:r>
      <w:r w:rsidRPr="00471B0D">
        <w:rPr>
          <w:rFonts w:eastAsia="Cambria"/>
          <w:lang w:val="en-US"/>
        </w:rPr>
        <w:t xml:space="preserve">in </w:t>
      </w:r>
      <w:proofErr w:type="spellStart"/>
      <w:r w:rsidR="008909DB" w:rsidRPr="00471B0D">
        <w:rPr>
          <w:rFonts w:eastAsia="Cambria"/>
          <w:lang w:val="en-US"/>
        </w:rPr>
        <w:t>Rojav</w:t>
      </w:r>
      <w:r w:rsidRPr="00471B0D">
        <w:rPr>
          <w:rFonts w:eastAsia="Cambria"/>
          <w:lang w:val="en-US"/>
        </w:rPr>
        <w:t>a</w:t>
      </w:r>
      <w:proofErr w:type="spellEnd"/>
      <w:r w:rsidRPr="00471B0D">
        <w:rPr>
          <w:rFonts w:eastAsia="Cambria"/>
          <w:lang w:val="en-US"/>
        </w:rPr>
        <w:t xml:space="preserve"> would enable faster coordination. </w:t>
      </w:r>
    </w:p>
    <w:p w:rsidR="005F5EAA" w:rsidRPr="00471B0D" w:rsidRDefault="00C45732" w:rsidP="00987464">
      <w:pPr>
        <w:pStyle w:val="ListParagraph"/>
        <w:numPr>
          <w:ilvl w:val="0"/>
          <w:numId w:val="3"/>
        </w:numPr>
        <w:spacing w:line="360" w:lineRule="auto"/>
        <w:jc w:val="both"/>
        <w:rPr>
          <w:rFonts w:eastAsia="Cambria"/>
          <w:lang w:val="en-US"/>
        </w:rPr>
      </w:pPr>
      <w:proofErr w:type="gramStart"/>
      <w:r w:rsidRPr="00471B0D">
        <w:rPr>
          <w:lang w:val="en-US"/>
        </w:rPr>
        <w:t xml:space="preserve">Political and economic sanctions must be </w:t>
      </w:r>
      <w:r w:rsidR="00D3216B">
        <w:rPr>
          <w:lang w:val="en-US"/>
        </w:rPr>
        <w:t xml:space="preserve">implemented </w:t>
      </w:r>
      <w:r w:rsidRPr="00471B0D">
        <w:rPr>
          <w:lang w:val="en-US"/>
        </w:rPr>
        <w:t>immediately in order to prevent much more destructions by ISIS and other organizations in the region</w:t>
      </w:r>
      <w:proofErr w:type="gramEnd"/>
      <w:r w:rsidRPr="00471B0D">
        <w:rPr>
          <w:lang w:val="en-US"/>
        </w:rPr>
        <w:t xml:space="preserve">. </w:t>
      </w:r>
      <w:r w:rsidR="00D3216B">
        <w:rPr>
          <w:rFonts w:eastAsia="Cambria"/>
          <w:lang w:val="en-US"/>
        </w:rPr>
        <w:t>ISIS supporters</w:t>
      </w:r>
      <w:r w:rsidRPr="00471B0D">
        <w:rPr>
          <w:rFonts w:eastAsia="Cambria"/>
          <w:lang w:val="en-US"/>
        </w:rPr>
        <w:t xml:space="preserve"> must be removed</w:t>
      </w:r>
      <w:r w:rsidR="00471B0D">
        <w:rPr>
          <w:rFonts w:eastAsia="Cambria"/>
          <w:lang w:val="en-US"/>
        </w:rPr>
        <w:t xml:space="preserve"> and</w:t>
      </w:r>
      <w:r w:rsidRPr="00471B0D">
        <w:rPr>
          <w:rFonts w:eastAsia="Cambria"/>
          <w:lang w:val="en-US"/>
        </w:rPr>
        <w:t xml:space="preserve"> the governments and </w:t>
      </w:r>
      <w:proofErr w:type="gramStart"/>
      <w:r w:rsidRPr="00471B0D">
        <w:rPr>
          <w:rFonts w:eastAsia="Cambria"/>
          <w:lang w:val="en-US"/>
        </w:rPr>
        <w:t>institutions which</w:t>
      </w:r>
      <w:proofErr w:type="gramEnd"/>
      <w:r w:rsidRPr="00471B0D">
        <w:rPr>
          <w:rFonts w:eastAsia="Cambria"/>
          <w:lang w:val="en-US"/>
        </w:rPr>
        <w:t xml:space="preserve"> support directly or indirectly ISIS </w:t>
      </w:r>
      <w:r w:rsidR="005F5EAA" w:rsidRPr="00471B0D">
        <w:rPr>
          <w:rFonts w:eastAsia="Cambria"/>
          <w:lang w:val="en-US"/>
        </w:rPr>
        <w:t xml:space="preserve">must be subject to sanction. </w:t>
      </w:r>
    </w:p>
    <w:p w:rsidR="005F5EAA" w:rsidRPr="00471B0D" w:rsidRDefault="005F5EAA" w:rsidP="00987464">
      <w:pPr>
        <w:pStyle w:val="ListParagraph"/>
        <w:numPr>
          <w:ilvl w:val="0"/>
          <w:numId w:val="3"/>
        </w:numPr>
        <w:spacing w:line="360" w:lineRule="auto"/>
        <w:jc w:val="both"/>
        <w:rPr>
          <w:rFonts w:eastAsia="Cambria"/>
          <w:lang w:val="en-US"/>
        </w:rPr>
      </w:pPr>
      <w:r w:rsidRPr="00471B0D">
        <w:rPr>
          <w:lang w:val="en-US"/>
        </w:rPr>
        <w:t xml:space="preserve">The most active war against ISIS is being </w:t>
      </w:r>
      <w:r w:rsidR="002C69FD" w:rsidRPr="00471B0D">
        <w:rPr>
          <w:lang w:val="en-US"/>
        </w:rPr>
        <w:t>carried out</w:t>
      </w:r>
      <w:r w:rsidRPr="00471B0D">
        <w:rPr>
          <w:lang w:val="en-US"/>
        </w:rPr>
        <w:t xml:space="preserve"> by Kurdish organizations. The international community should support </w:t>
      </w:r>
      <w:r w:rsidRPr="00471B0D">
        <w:rPr>
          <w:rFonts w:eastAsia="Cambria"/>
          <w:lang w:val="en-US"/>
        </w:rPr>
        <w:t>without differentiating to Kurdish organizations which are fighti</w:t>
      </w:r>
      <w:r w:rsidR="00C646FB">
        <w:rPr>
          <w:rFonts w:eastAsia="Cambria"/>
          <w:lang w:val="en-US"/>
        </w:rPr>
        <w:t xml:space="preserve">ng against ISIS especially for </w:t>
      </w:r>
      <w:proofErr w:type="spellStart"/>
      <w:r w:rsidR="00C646FB">
        <w:rPr>
          <w:rFonts w:eastAsia="Cambria"/>
          <w:lang w:val="en-US"/>
        </w:rPr>
        <w:t>Ya</w:t>
      </w:r>
      <w:r w:rsidRPr="00471B0D">
        <w:rPr>
          <w:rFonts w:eastAsia="Cambria"/>
          <w:lang w:val="en-US"/>
        </w:rPr>
        <w:t>zidis</w:t>
      </w:r>
      <w:proofErr w:type="spellEnd"/>
      <w:r w:rsidRPr="00471B0D">
        <w:rPr>
          <w:rFonts w:eastAsia="Cambria"/>
          <w:lang w:val="en-US"/>
        </w:rPr>
        <w:t xml:space="preserve">, </w:t>
      </w:r>
      <w:proofErr w:type="spellStart"/>
      <w:r w:rsidRPr="00471B0D">
        <w:rPr>
          <w:rFonts w:eastAsia="Cambria"/>
          <w:lang w:val="en-US"/>
        </w:rPr>
        <w:t>Kakai</w:t>
      </w:r>
      <w:proofErr w:type="spellEnd"/>
      <w:r w:rsidRPr="00471B0D">
        <w:rPr>
          <w:rFonts w:eastAsia="Cambria"/>
          <w:lang w:val="en-US"/>
        </w:rPr>
        <w:t xml:space="preserve">, Assyrian, Shia / </w:t>
      </w:r>
      <w:proofErr w:type="spellStart"/>
      <w:r w:rsidRPr="00471B0D">
        <w:rPr>
          <w:rFonts w:eastAsia="Cambria"/>
          <w:lang w:val="en-US"/>
        </w:rPr>
        <w:t>Nusayri</w:t>
      </w:r>
      <w:proofErr w:type="spellEnd"/>
      <w:r w:rsidRPr="00471B0D">
        <w:rPr>
          <w:rFonts w:eastAsia="Cambria"/>
          <w:lang w:val="en-US"/>
        </w:rPr>
        <w:t xml:space="preserve"> Arab and Turkmen to return their own lands and trying to establish a secure environment. </w:t>
      </w:r>
    </w:p>
    <w:p w:rsidR="005F5EAA" w:rsidRPr="00471B0D" w:rsidRDefault="005F5EAA" w:rsidP="00987464">
      <w:pPr>
        <w:pStyle w:val="ListParagraph"/>
        <w:numPr>
          <w:ilvl w:val="0"/>
          <w:numId w:val="3"/>
        </w:numPr>
        <w:spacing w:line="360" w:lineRule="auto"/>
        <w:jc w:val="both"/>
        <w:rPr>
          <w:rFonts w:eastAsia="Cambria"/>
          <w:lang w:val="en-US"/>
        </w:rPr>
      </w:pPr>
      <w:r w:rsidRPr="00471B0D">
        <w:rPr>
          <w:rFonts w:eastAsia="Cambria"/>
          <w:lang w:val="en-US"/>
        </w:rPr>
        <w:t>The Kurdistan Workers' Party (PKK) prevented geno</w:t>
      </w:r>
      <w:r w:rsidR="002C69FD">
        <w:rPr>
          <w:rFonts w:eastAsia="Cambria"/>
          <w:lang w:val="en-US"/>
        </w:rPr>
        <w:t xml:space="preserve">cide by defending </w:t>
      </w:r>
      <w:proofErr w:type="spellStart"/>
      <w:r w:rsidR="002C69FD">
        <w:rPr>
          <w:rFonts w:eastAsia="Cambria"/>
          <w:lang w:val="en-US"/>
        </w:rPr>
        <w:t>Sincar</w:t>
      </w:r>
      <w:proofErr w:type="spellEnd"/>
      <w:r w:rsidR="002C69FD">
        <w:rPr>
          <w:rFonts w:eastAsia="Cambria"/>
          <w:lang w:val="en-US"/>
        </w:rPr>
        <w:t xml:space="preserve"> and </w:t>
      </w:r>
      <w:proofErr w:type="spellStart"/>
      <w:r w:rsidR="002C69FD">
        <w:rPr>
          <w:rFonts w:eastAsia="Cambria"/>
          <w:lang w:val="en-US"/>
        </w:rPr>
        <w:t>Max</w:t>
      </w:r>
      <w:r w:rsidRPr="00471B0D">
        <w:rPr>
          <w:rFonts w:eastAsia="Cambria"/>
          <w:lang w:val="en-US"/>
        </w:rPr>
        <w:t>mur</w:t>
      </w:r>
      <w:proofErr w:type="spellEnd"/>
      <w:r w:rsidRPr="00471B0D">
        <w:rPr>
          <w:rFonts w:eastAsia="Cambria"/>
          <w:lang w:val="en-US"/>
        </w:rPr>
        <w:t xml:space="preserve"> regions should be immediately removed from the terrorist list.</w:t>
      </w:r>
    </w:p>
    <w:p w:rsidR="005F5EAA" w:rsidRPr="00471B0D" w:rsidRDefault="005F5EAA" w:rsidP="00987464">
      <w:pPr>
        <w:pStyle w:val="ListParagraph"/>
        <w:numPr>
          <w:ilvl w:val="0"/>
          <w:numId w:val="3"/>
        </w:numPr>
        <w:spacing w:line="360" w:lineRule="auto"/>
        <w:jc w:val="both"/>
        <w:rPr>
          <w:rFonts w:eastAsia="Cambria"/>
          <w:lang w:val="en-US"/>
        </w:rPr>
      </w:pPr>
      <w:r w:rsidRPr="00471B0D">
        <w:rPr>
          <w:rFonts w:eastAsia="Cambria"/>
          <w:lang w:val="en-US"/>
        </w:rPr>
        <w:t>F</w:t>
      </w:r>
      <w:r w:rsidR="008909DB" w:rsidRPr="00471B0D">
        <w:rPr>
          <w:rFonts w:eastAsia="Cambria"/>
          <w:lang w:val="en-US"/>
        </w:rPr>
        <w:t>orcibly displa</w:t>
      </w:r>
      <w:r w:rsidR="00C646FB">
        <w:rPr>
          <w:rFonts w:eastAsia="Cambria"/>
          <w:lang w:val="en-US"/>
        </w:rPr>
        <w:t xml:space="preserve">ced peoples (Kurds, </w:t>
      </w:r>
      <w:proofErr w:type="spellStart"/>
      <w:r w:rsidR="00C646FB">
        <w:rPr>
          <w:rFonts w:eastAsia="Cambria"/>
          <w:lang w:val="en-US"/>
        </w:rPr>
        <w:t>Ya</w:t>
      </w:r>
      <w:r w:rsidR="008909DB" w:rsidRPr="00471B0D">
        <w:rPr>
          <w:rFonts w:eastAsia="Cambria"/>
          <w:lang w:val="en-US"/>
        </w:rPr>
        <w:t>zidis</w:t>
      </w:r>
      <w:proofErr w:type="spellEnd"/>
      <w:r w:rsidR="008909DB" w:rsidRPr="00471B0D">
        <w:rPr>
          <w:rFonts w:eastAsia="Cambria"/>
          <w:lang w:val="en-US"/>
        </w:rPr>
        <w:t xml:space="preserve">, Syrian, </w:t>
      </w:r>
      <w:proofErr w:type="spellStart"/>
      <w:r w:rsidR="008909DB" w:rsidRPr="00471B0D">
        <w:rPr>
          <w:rFonts w:eastAsia="Cambria"/>
          <w:lang w:val="en-US"/>
        </w:rPr>
        <w:t>Assyrian</w:t>
      </w:r>
      <w:proofErr w:type="gramStart"/>
      <w:r w:rsidR="008909DB" w:rsidRPr="00471B0D">
        <w:rPr>
          <w:rFonts w:eastAsia="Cambria"/>
          <w:lang w:val="en-US"/>
        </w:rPr>
        <w:t>,Chal</w:t>
      </w:r>
      <w:r w:rsidRPr="00471B0D">
        <w:rPr>
          <w:rFonts w:eastAsia="Cambria"/>
          <w:lang w:val="en-US"/>
        </w:rPr>
        <w:t>dean</w:t>
      </w:r>
      <w:proofErr w:type="spellEnd"/>
      <w:proofErr w:type="gramEnd"/>
      <w:r w:rsidRPr="00471B0D">
        <w:rPr>
          <w:rFonts w:eastAsia="Cambria"/>
          <w:lang w:val="en-US"/>
        </w:rPr>
        <w:t>, etc.) request</w:t>
      </w:r>
      <w:r w:rsidR="008909DB" w:rsidRPr="00471B0D">
        <w:rPr>
          <w:rFonts w:eastAsia="Cambria"/>
          <w:lang w:val="en-US"/>
        </w:rPr>
        <w:t xml:space="preserve"> immediate assistance from the UN.</w:t>
      </w:r>
      <w:r w:rsidRPr="00471B0D">
        <w:rPr>
          <w:rFonts w:eastAsia="Cambria"/>
          <w:lang w:val="en-US"/>
        </w:rPr>
        <w:t xml:space="preserve"> For this issue, a commission/diplomacy team should be formed in the UN. </w:t>
      </w:r>
    </w:p>
    <w:p w:rsidR="0043017B" w:rsidRPr="00471B0D" w:rsidRDefault="005F5EAA" w:rsidP="00987464">
      <w:pPr>
        <w:pStyle w:val="ListParagraph"/>
        <w:numPr>
          <w:ilvl w:val="0"/>
          <w:numId w:val="3"/>
        </w:numPr>
        <w:spacing w:line="360" w:lineRule="auto"/>
        <w:jc w:val="both"/>
        <w:rPr>
          <w:lang w:val="en-US"/>
        </w:rPr>
      </w:pPr>
      <w:r w:rsidRPr="00471B0D">
        <w:rPr>
          <w:lang w:val="en-US"/>
        </w:rPr>
        <w:t xml:space="preserve">Autonomy of </w:t>
      </w:r>
      <w:proofErr w:type="spellStart"/>
      <w:r w:rsidRPr="00471B0D">
        <w:rPr>
          <w:lang w:val="en-US"/>
        </w:rPr>
        <w:t>Rojava</w:t>
      </w:r>
      <w:proofErr w:type="spellEnd"/>
      <w:r w:rsidRPr="00471B0D">
        <w:rPr>
          <w:lang w:val="en-US"/>
        </w:rPr>
        <w:t xml:space="preserve"> should be recogn</w:t>
      </w:r>
      <w:r w:rsidR="00471B0D" w:rsidRPr="00471B0D">
        <w:rPr>
          <w:lang w:val="en-US"/>
        </w:rPr>
        <w:t xml:space="preserve">ized by international community for the establishment of a </w:t>
      </w:r>
      <w:r w:rsidR="008909DB" w:rsidRPr="00471B0D">
        <w:rPr>
          <w:rFonts w:eastAsia="Cambria"/>
          <w:lang w:val="en-US"/>
        </w:rPr>
        <w:t>democratic Syria and regional stability</w:t>
      </w:r>
      <w:r w:rsidR="00471B0D" w:rsidRPr="00471B0D">
        <w:rPr>
          <w:rFonts w:eastAsia="Cambria"/>
          <w:lang w:val="en-US"/>
        </w:rPr>
        <w:t xml:space="preserve"> in favor of peoples</w:t>
      </w:r>
    </w:p>
    <w:p w:rsidR="0043017B" w:rsidRPr="00471B0D" w:rsidRDefault="002C69FD" w:rsidP="00987464">
      <w:pPr>
        <w:pStyle w:val="ListParagraph"/>
        <w:numPr>
          <w:ilvl w:val="0"/>
          <w:numId w:val="3"/>
        </w:numPr>
        <w:spacing w:after="200" w:line="360" w:lineRule="auto"/>
        <w:jc w:val="both"/>
        <w:rPr>
          <w:lang w:val="en-US"/>
        </w:rPr>
      </w:pPr>
      <w:r w:rsidRPr="00471B0D">
        <w:rPr>
          <w:lang w:val="en-US"/>
        </w:rPr>
        <w:t xml:space="preserve">A representative office </w:t>
      </w:r>
      <w:proofErr w:type="gramStart"/>
      <w:r w:rsidRPr="00471B0D">
        <w:rPr>
          <w:lang w:val="en-US"/>
        </w:rPr>
        <w:t>which is</w:t>
      </w:r>
      <w:r w:rsidR="00471B0D" w:rsidRPr="00471B0D">
        <w:rPr>
          <w:rFonts w:eastAsia="Cambria"/>
          <w:lang w:val="en-US"/>
        </w:rPr>
        <w:t xml:space="preserve"> planning to be opened </w:t>
      </w:r>
      <w:r w:rsidR="00471B0D" w:rsidRPr="00471B0D">
        <w:rPr>
          <w:lang w:val="en-US"/>
        </w:rPr>
        <w:t>in some of European cities</w:t>
      </w:r>
      <w:r w:rsidR="00471B0D" w:rsidRPr="00471B0D">
        <w:rPr>
          <w:rFonts w:eastAsia="Cambria"/>
          <w:lang w:val="en-US"/>
        </w:rPr>
        <w:t xml:space="preserve"> (Brussels, Geneva, Strasbourg, etc.) of a unit formed by Refugee Camp Coordination in </w:t>
      </w:r>
      <w:proofErr w:type="spellStart"/>
      <w:r w:rsidR="00471B0D" w:rsidRPr="00471B0D">
        <w:rPr>
          <w:rFonts w:eastAsia="Cambria"/>
          <w:lang w:val="en-US"/>
        </w:rPr>
        <w:t>Rojava</w:t>
      </w:r>
      <w:proofErr w:type="spellEnd"/>
      <w:r w:rsidR="00471B0D" w:rsidRPr="00471B0D">
        <w:rPr>
          <w:rFonts w:eastAsia="Cambria"/>
          <w:lang w:val="en-US"/>
        </w:rPr>
        <w:t xml:space="preserve"> and camp coordination in North and South Kurdistan</w:t>
      </w:r>
      <w:proofErr w:type="gramEnd"/>
      <w:r w:rsidR="00471B0D" w:rsidRPr="00471B0D">
        <w:rPr>
          <w:rFonts w:eastAsia="Cambria"/>
          <w:lang w:val="en-US"/>
        </w:rPr>
        <w:t xml:space="preserve"> should be supported by international organizations.  </w:t>
      </w:r>
    </w:p>
    <w:p w:rsidR="0043017B" w:rsidRPr="00362D7D" w:rsidRDefault="0043017B" w:rsidP="00987464">
      <w:pPr>
        <w:spacing w:after="200" w:line="360" w:lineRule="auto"/>
        <w:jc w:val="both"/>
        <w:rPr>
          <w:lang w:val="en-US"/>
        </w:rPr>
      </w:pPr>
    </w:p>
    <w:sectPr w:rsidR="0043017B" w:rsidRPr="00362D7D" w:rsidSect="0043017B">
      <w:footerReference w:type="default" r:id="rId9"/>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986" w:rsidRDefault="00D75986" w:rsidP="002C69FD">
      <w:r>
        <w:separator/>
      </w:r>
    </w:p>
  </w:endnote>
  <w:endnote w:type="continuationSeparator" w:id="0">
    <w:p w:rsidR="00D75986" w:rsidRDefault="00D75986" w:rsidP="002C6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072313"/>
      <w:docPartObj>
        <w:docPartGallery w:val="Page Numbers (Bottom of Page)"/>
        <w:docPartUnique/>
      </w:docPartObj>
    </w:sdtPr>
    <w:sdtEndPr/>
    <w:sdtContent>
      <w:p w:rsidR="00D3216B" w:rsidRDefault="00593ED1">
        <w:pPr>
          <w:pStyle w:val="Footer"/>
          <w:jc w:val="right"/>
        </w:pPr>
        <w:r>
          <w:fldChar w:fldCharType="begin"/>
        </w:r>
        <w:r w:rsidR="00D3216B">
          <w:instrText xml:space="preserve"> PAGE   \* MERGEFORMAT </w:instrText>
        </w:r>
        <w:r>
          <w:fldChar w:fldCharType="separate"/>
        </w:r>
        <w:r w:rsidR="00397238">
          <w:rPr>
            <w:noProof/>
          </w:rPr>
          <w:t>2</w:t>
        </w:r>
        <w:r>
          <w:rPr>
            <w:noProof/>
          </w:rPr>
          <w:fldChar w:fldCharType="end"/>
        </w:r>
      </w:p>
    </w:sdtContent>
  </w:sdt>
  <w:p w:rsidR="00D3216B" w:rsidRDefault="00D321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986" w:rsidRDefault="00D75986" w:rsidP="002C69FD">
      <w:r>
        <w:separator/>
      </w:r>
    </w:p>
  </w:footnote>
  <w:footnote w:type="continuationSeparator" w:id="0">
    <w:p w:rsidR="00D75986" w:rsidRDefault="00D75986" w:rsidP="002C69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AEC6B7C">
      <w:start w:val="1"/>
      <w:numFmt w:val="bullet"/>
      <w:lvlText w:val=""/>
      <w:lvlJc w:val="left"/>
      <w:pPr>
        <w:tabs>
          <w:tab w:val="num" w:pos="720"/>
        </w:tabs>
        <w:ind w:left="720" w:hanging="360"/>
      </w:pPr>
      <w:rPr>
        <w:rFonts w:ascii="Symbol" w:hAnsi="Symbol"/>
        <w:sz w:val="24"/>
        <w:szCs w:val="24"/>
        <w:bdr w:val="nil"/>
      </w:rPr>
    </w:lvl>
    <w:lvl w:ilvl="1" w:tplc="EFD20876">
      <w:start w:val="1"/>
      <w:numFmt w:val="bullet"/>
      <w:lvlText w:val="o"/>
      <w:lvlJc w:val="left"/>
      <w:pPr>
        <w:tabs>
          <w:tab w:val="num" w:pos="1440"/>
        </w:tabs>
        <w:ind w:left="1440" w:hanging="360"/>
      </w:pPr>
      <w:rPr>
        <w:rFonts w:ascii="Courier New" w:hAnsi="Courier New"/>
      </w:rPr>
    </w:lvl>
    <w:lvl w:ilvl="2" w:tplc="EB82623E">
      <w:start w:val="1"/>
      <w:numFmt w:val="bullet"/>
      <w:lvlText w:val=""/>
      <w:lvlJc w:val="left"/>
      <w:pPr>
        <w:tabs>
          <w:tab w:val="num" w:pos="2160"/>
        </w:tabs>
        <w:ind w:left="2160" w:hanging="360"/>
      </w:pPr>
      <w:rPr>
        <w:rFonts w:ascii="Wingdings" w:hAnsi="Wingdings"/>
      </w:rPr>
    </w:lvl>
    <w:lvl w:ilvl="3" w:tplc="5C2C7004">
      <w:start w:val="1"/>
      <w:numFmt w:val="bullet"/>
      <w:lvlText w:val=""/>
      <w:lvlJc w:val="left"/>
      <w:pPr>
        <w:tabs>
          <w:tab w:val="num" w:pos="2880"/>
        </w:tabs>
        <w:ind w:left="2880" w:hanging="360"/>
      </w:pPr>
      <w:rPr>
        <w:rFonts w:ascii="Symbol" w:hAnsi="Symbol"/>
      </w:rPr>
    </w:lvl>
    <w:lvl w:ilvl="4" w:tplc="BCD81EF8">
      <w:start w:val="1"/>
      <w:numFmt w:val="bullet"/>
      <w:lvlText w:val="o"/>
      <w:lvlJc w:val="left"/>
      <w:pPr>
        <w:tabs>
          <w:tab w:val="num" w:pos="3600"/>
        </w:tabs>
        <w:ind w:left="3600" w:hanging="360"/>
      </w:pPr>
      <w:rPr>
        <w:rFonts w:ascii="Courier New" w:hAnsi="Courier New"/>
      </w:rPr>
    </w:lvl>
    <w:lvl w:ilvl="5" w:tplc="94E48072">
      <w:start w:val="1"/>
      <w:numFmt w:val="bullet"/>
      <w:lvlText w:val=""/>
      <w:lvlJc w:val="left"/>
      <w:pPr>
        <w:tabs>
          <w:tab w:val="num" w:pos="4320"/>
        </w:tabs>
        <w:ind w:left="4320" w:hanging="360"/>
      </w:pPr>
      <w:rPr>
        <w:rFonts w:ascii="Wingdings" w:hAnsi="Wingdings"/>
      </w:rPr>
    </w:lvl>
    <w:lvl w:ilvl="6" w:tplc="F9CA814C">
      <w:start w:val="1"/>
      <w:numFmt w:val="bullet"/>
      <w:lvlText w:val=""/>
      <w:lvlJc w:val="left"/>
      <w:pPr>
        <w:tabs>
          <w:tab w:val="num" w:pos="5040"/>
        </w:tabs>
        <w:ind w:left="5040" w:hanging="360"/>
      </w:pPr>
      <w:rPr>
        <w:rFonts w:ascii="Symbol" w:hAnsi="Symbol"/>
      </w:rPr>
    </w:lvl>
    <w:lvl w:ilvl="7" w:tplc="C61A61FA">
      <w:start w:val="1"/>
      <w:numFmt w:val="bullet"/>
      <w:lvlText w:val="o"/>
      <w:lvlJc w:val="left"/>
      <w:pPr>
        <w:tabs>
          <w:tab w:val="num" w:pos="5760"/>
        </w:tabs>
        <w:ind w:left="5760" w:hanging="360"/>
      </w:pPr>
      <w:rPr>
        <w:rFonts w:ascii="Courier New" w:hAnsi="Courier New"/>
      </w:rPr>
    </w:lvl>
    <w:lvl w:ilvl="8" w:tplc="14D2042E">
      <w:start w:val="1"/>
      <w:numFmt w:val="bullet"/>
      <w:lvlText w:val=""/>
      <w:lvlJc w:val="left"/>
      <w:pPr>
        <w:tabs>
          <w:tab w:val="num" w:pos="6480"/>
        </w:tabs>
        <w:ind w:left="6480" w:hanging="360"/>
      </w:pPr>
      <w:rPr>
        <w:rFonts w:ascii="Wingdings" w:hAnsi="Wingdings"/>
      </w:rPr>
    </w:lvl>
  </w:abstractNum>
  <w:abstractNum w:abstractNumId="1">
    <w:nsid w:val="11A4003E"/>
    <w:multiLevelType w:val="hybridMultilevel"/>
    <w:tmpl w:val="7512A92E"/>
    <w:lvl w:ilvl="0" w:tplc="C1E402C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21563"/>
    <w:multiLevelType w:val="hybridMultilevel"/>
    <w:tmpl w:val="57ACF084"/>
    <w:lvl w:ilvl="0" w:tplc="041F000D">
      <w:start w:val="1"/>
      <w:numFmt w:val="bullet"/>
      <w:lvlText w:val=""/>
      <w:lvlJc w:val="left"/>
      <w:pPr>
        <w:ind w:left="2204" w:hanging="360"/>
      </w:pPr>
      <w:rPr>
        <w:rFonts w:ascii="Wingdings" w:hAnsi="Wingdings" w:hint="default"/>
      </w:rPr>
    </w:lvl>
    <w:lvl w:ilvl="1" w:tplc="041F0003" w:tentative="1">
      <w:start w:val="1"/>
      <w:numFmt w:val="bullet"/>
      <w:lvlText w:val="o"/>
      <w:lvlJc w:val="left"/>
      <w:pPr>
        <w:ind w:left="2924" w:hanging="360"/>
      </w:pPr>
      <w:rPr>
        <w:rFonts w:ascii="Courier New" w:hAnsi="Courier New" w:cs="Courier New" w:hint="default"/>
      </w:rPr>
    </w:lvl>
    <w:lvl w:ilvl="2" w:tplc="041F0005" w:tentative="1">
      <w:start w:val="1"/>
      <w:numFmt w:val="bullet"/>
      <w:lvlText w:val=""/>
      <w:lvlJc w:val="left"/>
      <w:pPr>
        <w:ind w:left="3644" w:hanging="360"/>
      </w:pPr>
      <w:rPr>
        <w:rFonts w:ascii="Wingdings" w:hAnsi="Wingdings" w:hint="default"/>
      </w:rPr>
    </w:lvl>
    <w:lvl w:ilvl="3" w:tplc="041F0001" w:tentative="1">
      <w:start w:val="1"/>
      <w:numFmt w:val="bullet"/>
      <w:lvlText w:val=""/>
      <w:lvlJc w:val="left"/>
      <w:pPr>
        <w:ind w:left="4364" w:hanging="360"/>
      </w:pPr>
      <w:rPr>
        <w:rFonts w:ascii="Symbol" w:hAnsi="Symbol" w:hint="default"/>
      </w:rPr>
    </w:lvl>
    <w:lvl w:ilvl="4" w:tplc="041F0003" w:tentative="1">
      <w:start w:val="1"/>
      <w:numFmt w:val="bullet"/>
      <w:lvlText w:val="o"/>
      <w:lvlJc w:val="left"/>
      <w:pPr>
        <w:ind w:left="5084" w:hanging="360"/>
      </w:pPr>
      <w:rPr>
        <w:rFonts w:ascii="Courier New" w:hAnsi="Courier New" w:cs="Courier New" w:hint="default"/>
      </w:rPr>
    </w:lvl>
    <w:lvl w:ilvl="5" w:tplc="041F0005" w:tentative="1">
      <w:start w:val="1"/>
      <w:numFmt w:val="bullet"/>
      <w:lvlText w:val=""/>
      <w:lvlJc w:val="left"/>
      <w:pPr>
        <w:ind w:left="5804" w:hanging="360"/>
      </w:pPr>
      <w:rPr>
        <w:rFonts w:ascii="Wingdings" w:hAnsi="Wingdings" w:hint="default"/>
      </w:rPr>
    </w:lvl>
    <w:lvl w:ilvl="6" w:tplc="041F0001" w:tentative="1">
      <w:start w:val="1"/>
      <w:numFmt w:val="bullet"/>
      <w:lvlText w:val=""/>
      <w:lvlJc w:val="left"/>
      <w:pPr>
        <w:ind w:left="6524" w:hanging="360"/>
      </w:pPr>
      <w:rPr>
        <w:rFonts w:ascii="Symbol" w:hAnsi="Symbol" w:hint="default"/>
      </w:rPr>
    </w:lvl>
    <w:lvl w:ilvl="7" w:tplc="041F0003" w:tentative="1">
      <w:start w:val="1"/>
      <w:numFmt w:val="bullet"/>
      <w:lvlText w:val="o"/>
      <w:lvlJc w:val="left"/>
      <w:pPr>
        <w:ind w:left="7244" w:hanging="360"/>
      </w:pPr>
      <w:rPr>
        <w:rFonts w:ascii="Courier New" w:hAnsi="Courier New" w:cs="Courier New" w:hint="default"/>
      </w:rPr>
    </w:lvl>
    <w:lvl w:ilvl="8" w:tplc="041F0005" w:tentative="1">
      <w:start w:val="1"/>
      <w:numFmt w:val="bullet"/>
      <w:lvlText w:val=""/>
      <w:lvlJc w:val="left"/>
      <w:pPr>
        <w:ind w:left="7964" w:hanging="360"/>
      </w:pPr>
      <w:rPr>
        <w:rFonts w:ascii="Wingdings" w:hAnsi="Wingdings" w:hint="default"/>
      </w:rPr>
    </w:lvl>
  </w:abstractNum>
  <w:abstractNum w:abstractNumId="3">
    <w:nsid w:val="5FDE1A0A"/>
    <w:multiLevelType w:val="hybridMultilevel"/>
    <w:tmpl w:val="37F061C8"/>
    <w:lvl w:ilvl="0" w:tplc="041F000D">
      <w:start w:val="1"/>
      <w:numFmt w:val="bullet"/>
      <w:lvlText w:val=""/>
      <w:lvlJc w:val="left"/>
      <w:pPr>
        <w:ind w:left="786" w:hanging="360"/>
      </w:pPr>
      <w:rPr>
        <w:rFonts w:ascii="Wingdings" w:hAnsi="Wingdings" w:hint="default"/>
      </w:rPr>
    </w:lvl>
    <w:lvl w:ilvl="1" w:tplc="041F0003">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4">
    <w:nsid w:val="67EE5617"/>
    <w:multiLevelType w:val="hybridMultilevel"/>
    <w:tmpl w:val="047AF7DC"/>
    <w:lvl w:ilvl="0" w:tplc="041F000D">
      <w:start w:val="1"/>
      <w:numFmt w:val="bullet"/>
      <w:lvlText w:val=""/>
      <w:lvlJc w:val="left"/>
      <w:pPr>
        <w:ind w:left="2160" w:hanging="360"/>
      </w:pPr>
      <w:rPr>
        <w:rFonts w:ascii="Wingdings" w:hAnsi="Wingdings"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17B"/>
    <w:rsid w:val="0002583A"/>
    <w:rsid w:val="000C16BC"/>
    <w:rsid w:val="000D523D"/>
    <w:rsid w:val="000E52EA"/>
    <w:rsid w:val="00115A4B"/>
    <w:rsid w:val="0014018A"/>
    <w:rsid w:val="001468D9"/>
    <w:rsid w:val="001C5A79"/>
    <w:rsid w:val="00254EA4"/>
    <w:rsid w:val="0026012A"/>
    <w:rsid w:val="00291F72"/>
    <w:rsid w:val="002C69FD"/>
    <w:rsid w:val="002D2CC8"/>
    <w:rsid w:val="002E6EC3"/>
    <w:rsid w:val="003254ED"/>
    <w:rsid w:val="00362D7D"/>
    <w:rsid w:val="00375B9D"/>
    <w:rsid w:val="00397238"/>
    <w:rsid w:val="003B0A55"/>
    <w:rsid w:val="00426DB5"/>
    <w:rsid w:val="0043017B"/>
    <w:rsid w:val="00471B0D"/>
    <w:rsid w:val="004A378E"/>
    <w:rsid w:val="00506A19"/>
    <w:rsid w:val="005128A2"/>
    <w:rsid w:val="00547FE8"/>
    <w:rsid w:val="00561D84"/>
    <w:rsid w:val="00593ED1"/>
    <w:rsid w:val="005B57A8"/>
    <w:rsid w:val="005F5EAA"/>
    <w:rsid w:val="00662E45"/>
    <w:rsid w:val="00676108"/>
    <w:rsid w:val="006A4E51"/>
    <w:rsid w:val="00751B89"/>
    <w:rsid w:val="007546AA"/>
    <w:rsid w:val="0075488D"/>
    <w:rsid w:val="00754A92"/>
    <w:rsid w:val="007778C2"/>
    <w:rsid w:val="00821282"/>
    <w:rsid w:val="0083579C"/>
    <w:rsid w:val="00855451"/>
    <w:rsid w:val="008909DB"/>
    <w:rsid w:val="00890CA1"/>
    <w:rsid w:val="00957D83"/>
    <w:rsid w:val="00987464"/>
    <w:rsid w:val="00A4752B"/>
    <w:rsid w:val="00A50198"/>
    <w:rsid w:val="00A767F1"/>
    <w:rsid w:val="00AA76CD"/>
    <w:rsid w:val="00B5261E"/>
    <w:rsid w:val="00B6012D"/>
    <w:rsid w:val="00BD0941"/>
    <w:rsid w:val="00BD5AAF"/>
    <w:rsid w:val="00C07656"/>
    <w:rsid w:val="00C45732"/>
    <w:rsid w:val="00C51BF3"/>
    <w:rsid w:val="00C646FB"/>
    <w:rsid w:val="00C710B0"/>
    <w:rsid w:val="00CA3319"/>
    <w:rsid w:val="00CC204D"/>
    <w:rsid w:val="00CD1927"/>
    <w:rsid w:val="00D3216B"/>
    <w:rsid w:val="00D549BC"/>
    <w:rsid w:val="00D75986"/>
    <w:rsid w:val="00DD6C08"/>
    <w:rsid w:val="00DD6FED"/>
    <w:rsid w:val="00DE7BB2"/>
    <w:rsid w:val="00E022FB"/>
    <w:rsid w:val="00E45163"/>
    <w:rsid w:val="00E9244E"/>
    <w:rsid w:val="00F1552A"/>
    <w:rsid w:val="00F3475A"/>
    <w:rsid w:val="00F470BB"/>
    <w:rsid w:val="00F743C3"/>
    <w:rsid w:val="00F84E26"/>
    <w:rsid w:val="00FB182A"/>
    <w:rsid w:val="00FB46A4"/>
    <w:rsid w:val="00FE3C59"/>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bdr w:val="nil"/>
    </w:rPr>
  </w:style>
  <w:style w:type="paragraph" w:styleId="Heading1">
    <w:name w:val="heading 1"/>
    <w:basedOn w:val="Normal"/>
    <w:next w:val="Normal"/>
    <w:qFormat/>
    <w:rsid w:val="00EF7B96"/>
    <w:pPr>
      <w:keepNext/>
      <w:spacing w:before="240" w:after="60"/>
      <w:outlineLvl w:val="0"/>
    </w:pPr>
    <w:rPr>
      <w:b/>
      <w:bCs/>
      <w:kern w:val="32"/>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B0D"/>
    <w:pPr>
      <w:ind w:left="720"/>
      <w:contextualSpacing/>
    </w:pPr>
  </w:style>
  <w:style w:type="paragraph" w:styleId="Header">
    <w:name w:val="header"/>
    <w:basedOn w:val="Normal"/>
    <w:link w:val="HeaderChar"/>
    <w:uiPriority w:val="99"/>
    <w:semiHidden/>
    <w:unhideWhenUsed/>
    <w:rsid w:val="002C69FD"/>
    <w:pPr>
      <w:tabs>
        <w:tab w:val="center" w:pos="4536"/>
        <w:tab w:val="right" w:pos="9072"/>
      </w:tabs>
    </w:pPr>
  </w:style>
  <w:style w:type="character" w:customStyle="1" w:styleId="HeaderChar">
    <w:name w:val="Header Char"/>
    <w:basedOn w:val="DefaultParagraphFont"/>
    <w:link w:val="Header"/>
    <w:uiPriority w:val="99"/>
    <w:semiHidden/>
    <w:rsid w:val="002C69FD"/>
    <w:rPr>
      <w:sz w:val="24"/>
      <w:szCs w:val="24"/>
      <w:bdr w:val="nil"/>
    </w:rPr>
  </w:style>
  <w:style w:type="paragraph" w:styleId="Footer">
    <w:name w:val="footer"/>
    <w:basedOn w:val="Normal"/>
    <w:link w:val="FooterChar"/>
    <w:uiPriority w:val="99"/>
    <w:unhideWhenUsed/>
    <w:rsid w:val="002C69FD"/>
    <w:pPr>
      <w:tabs>
        <w:tab w:val="center" w:pos="4536"/>
        <w:tab w:val="right" w:pos="9072"/>
      </w:tabs>
    </w:pPr>
  </w:style>
  <w:style w:type="character" w:customStyle="1" w:styleId="FooterChar">
    <w:name w:val="Footer Char"/>
    <w:basedOn w:val="DefaultParagraphFont"/>
    <w:link w:val="Footer"/>
    <w:uiPriority w:val="99"/>
    <w:rsid w:val="002C69FD"/>
    <w:rPr>
      <w:sz w:val="24"/>
      <w:szCs w:val="24"/>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bdr w:val="nil"/>
    </w:rPr>
  </w:style>
  <w:style w:type="paragraph" w:styleId="Heading1">
    <w:name w:val="heading 1"/>
    <w:basedOn w:val="Normal"/>
    <w:next w:val="Normal"/>
    <w:qFormat/>
    <w:rsid w:val="00EF7B96"/>
    <w:pPr>
      <w:keepNext/>
      <w:spacing w:before="240" w:after="60"/>
      <w:outlineLvl w:val="0"/>
    </w:pPr>
    <w:rPr>
      <w:b/>
      <w:bCs/>
      <w:kern w:val="32"/>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1B0D"/>
    <w:pPr>
      <w:ind w:left="720"/>
      <w:contextualSpacing/>
    </w:pPr>
  </w:style>
  <w:style w:type="paragraph" w:styleId="Header">
    <w:name w:val="header"/>
    <w:basedOn w:val="Normal"/>
    <w:link w:val="HeaderChar"/>
    <w:uiPriority w:val="99"/>
    <w:semiHidden/>
    <w:unhideWhenUsed/>
    <w:rsid w:val="002C69FD"/>
    <w:pPr>
      <w:tabs>
        <w:tab w:val="center" w:pos="4536"/>
        <w:tab w:val="right" w:pos="9072"/>
      </w:tabs>
    </w:pPr>
  </w:style>
  <w:style w:type="character" w:customStyle="1" w:styleId="HeaderChar">
    <w:name w:val="Header Char"/>
    <w:basedOn w:val="DefaultParagraphFont"/>
    <w:link w:val="Header"/>
    <w:uiPriority w:val="99"/>
    <w:semiHidden/>
    <w:rsid w:val="002C69FD"/>
    <w:rPr>
      <w:sz w:val="24"/>
      <w:szCs w:val="24"/>
      <w:bdr w:val="nil"/>
    </w:rPr>
  </w:style>
  <w:style w:type="paragraph" w:styleId="Footer">
    <w:name w:val="footer"/>
    <w:basedOn w:val="Normal"/>
    <w:link w:val="FooterChar"/>
    <w:uiPriority w:val="99"/>
    <w:unhideWhenUsed/>
    <w:rsid w:val="002C69FD"/>
    <w:pPr>
      <w:tabs>
        <w:tab w:val="center" w:pos="4536"/>
        <w:tab w:val="right" w:pos="9072"/>
      </w:tabs>
    </w:pPr>
  </w:style>
  <w:style w:type="character" w:customStyle="1" w:styleId="FooterChar">
    <w:name w:val="Footer Char"/>
    <w:basedOn w:val="DefaultParagraphFont"/>
    <w:link w:val="Footer"/>
    <w:uiPriority w:val="99"/>
    <w:rsid w:val="002C69FD"/>
    <w:rPr>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1254F-D532-DA4C-AFF6-832F0161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4747</Words>
  <Characters>27064</Characters>
  <Application>Microsoft Macintosh Word</Application>
  <DocSecurity>0</DocSecurity>
  <Lines>225</Lines>
  <Paragraphs>63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General Dynamics IT</Company>
  <LinksUpToDate>false</LinksUpToDate>
  <CharactersWithSpaces>31748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DIŞ İLİŞKİLER 1</dc:creator>
  <cp:lastModifiedBy>Estella Schmidt</cp:lastModifiedBy>
  <cp:revision>2</cp:revision>
  <cp:lastPrinted>2014-09-25T10:54:00Z</cp:lastPrinted>
  <dcterms:created xsi:type="dcterms:W3CDTF">2014-09-25T17:40:00Z</dcterms:created>
  <dcterms:modified xsi:type="dcterms:W3CDTF">2014-09-25T17:40:00Z</dcterms:modified>
</cp:coreProperties>
</file>